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5C582" w14:textId="3E8AA4EF" w:rsidR="007166CE" w:rsidRDefault="003A138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7E63811" wp14:editId="3A83B314">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06F785" w14:textId="77777777" w:rsidR="00493B65" w:rsidRDefault="007166CE" w:rsidP="00493B65">
      <w:pPr>
        <w:pStyle w:val="berschrift1"/>
      </w:pPr>
      <w:r>
        <w:br w:type="page"/>
      </w:r>
      <w:r w:rsidR="00493B65">
        <w:lastRenderedPageBreak/>
        <w:t>Vorwort</w:t>
      </w:r>
    </w:p>
    <w:p w14:paraId="5552ADB7"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5FDF1DD2" w14:textId="77777777" w:rsidR="00F62EE2" w:rsidRDefault="00F62EE2" w:rsidP="00F62EE2">
      <w:r>
        <w:t>Dabei werden zum Teil alte Bücher überarbeitet, neue angeboten oder thematische erstellt, zum Beispiel für die christlichen Feiertage.</w:t>
      </w:r>
    </w:p>
    <w:p w14:paraId="0D87E10D" w14:textId="77777777" w:rsidR="00493B65" w:rsidRDefault="00493B65" w:rsidP="00493B65">
      <w:r>
        <w:t>Euch allen wünsche ich Gottes reichen Segen und dass Ihr für Euch interessante Texte hier findet. Für Anregungen bin ich immer dankbar.</w:t>
      </w:r>
    </w:p>
    <w:p w14:paraId="30D16872" w14:textId="77777777" w:rsidR="00493B65" w:rsidRDefault="00493B65" w:rsidP="00493B65">
      <w:r>
        <w:t>Gruß &amp; Segen,</w:t>
      </w:r>
    </w:p>
    <w:p w14:paraId="6CA0A425" w14:textId="77777777" w:rsidR="007166CE" w:rsidRDefault="00493B65" w:rsidP="00493B65">
      <w:r>
        <w:t>Andreas</w:t>
      </w:r>
    </w:p>
    <w:p w14:paraId="69C60B4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48A3DD0" w14:textId="66C3FE92" w:rsidR="00360E4E" w:rsidRDefault="00360E4E">
      <w:pPr>
        <w:spacing w:after="0" w:line="240" w:lineRule="auto"/>
      </w:pPr>
      <w:r>
        <w:rPr>
          <w:noProof/>
        </w:rPr>
        <w:drawing>
          <wp:inline distT="0" distB="0" distL="0" distR="0" wp14:anchorId="080A21ED" wp14:editId="0C80C452">
            <wp:extent cx="3924848" cy="431542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3924848" cy="4315427"/>
                    </a:xfrm>
                    <a:prstGeom prst="rect">
                      <a:avLst/>
                    </a:prstGeom>
                  </pic:spPr>
                </pic:pic>
              </a:graphicData>
            </a:graphic>
          </wp:inline>
        </w:drawing>
      </w:r>
    </w:p>
    <w:p w14:paraId="520D9409" w14:textId="01AC2814" w:rsidR="00BD71A4" w:rsidRDefault="00BD71A4">
      <w:pPr>
        <w:spacing w:after="0" w:line="240" w:lineRule="auto"/>
        <w:rPr>
          <w:rFonts w:eastAsia="Times New Roman"/>
          <w:b/>
          <w:bCs/>
          <w:color w:val="000000"/>
          <w:kern w:val="36"/>
          <w:sz w:val="36"/>
          <w:szCs w:val="48"/>
          <w:lang w:eastAsia="de-DE"/>
        </w:rPr>
      </w:pPr>
      <w:r>
        <w:br w:type="page"/>
      </w:r>
    </w:p>
    <w:p w14:paraId="7BCD8FF2" w14:textId="77777777" w:rsidR="007216F1" w:rsidRDefault="007216F1" w:rsidP="007216F1">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Zinzendorf - Lieder</w:t>
      </w:r>
    </w:p>
    <w:p w14:paraId="181821B1" w14:textId="77777777" w:rsidR="007216F1" w:rsidRDefault="007216F1" w:rsidP="007216F1">
      <w:pPr>
        <w:pStyle w:val="berschrift1"/>
      </w:pPr>
      <w:r w:rsidRPr="00E97F5B">
        <w:t>Ach, Bein von meinen Beinen</w:t>
      </w:r>
    </w:p>
    <w:p w14:paraId="70D130A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Bein von meinen Beinen,</w:t>
      </w:r>
      <w:r w:rsidRPr="00E97F5B">
        <w:rPr>
          <w:rFonts w:eastAsia="Times New Roman"/>
          <w:szCs w:val="24"/>
          <w:lang w:eastAsia="de-DE"/>
        </w:rPr>
        <w:br/>
        <w:t>Du edles Angesicht!</w:t>
      </w:r>
      <w:r w:rsidRPr="00E97F5B">
        <w:rPr>
          <w:rFonts w:eastAsia="Times New Roman"/>
          <w:szCs w:val="24"/>
          <w:lang w:eastAsia="de-DE"/>
        </w:rPr>
        <w:br/>
        <w:t>Wie bald Du wirst erscheinen</w:t>
      </w:r>
      <w:r w:rsidRPr="00E97F5B">
        <w:rPr>
          <w:rFonts w:eastAsia="Times New Roman"/>
          <w:szCs w:val="24"/>
          <w:lang w:eastAsia="de-DE"/>
        </w:rPr>
        <w:br/>
        <w:t>Leibhaftig, weiß ich nicht,</w:t>
      </w:r>
      <w:r w:rsidRPr="00E97F5B">
        <w:rPr>
          <w:rFonts w:eastAsia="Times New Roman"/>
          <w:szCs w:val="24"/>
          <w:lang w:eastAsia="de-DE"/>
        </w:rPr>
        <w:br/>
        <w:t>So, wie die Elf einmal</w:t>
      </w:r>
      <w:r w:rsidRPr="00E97F5B">
        <w:rPr>
          <w:rFonts w:eastAsia="Times New Roman"/>
          <w:szCs w:val="24"/>
          <w:lang w:eastAsia="de-DE"/>
        </w:rPr>
        <w:br/>
        <w:t xml:space="preserve">Dich </w:t>
      </w:r>
      <w:proofErr w:type="spellStart"/>
      <w:r w:rsidRPr="00E97F5B">
        <w:rPr>
          <w:rFonts w:eastAsia="Times New Roman"/>
          <w:szCs w:val="24"/>
          <w:lang w:eastAsia="de-DE"/>
        </w:rPr>
        <w:t>sah’n</w:t>
      </w:r>
      <w:proofErr w:type="spellEnd"/>
      <w:r w:rsidRPr="00E97F5B">
        <w:rPr>
          <w:rFonts w:eastAsia="Times New Roman"/>
          <w:szCs w:val="24"/>
          <w:lang w:eastAsia="de-DE"/>
        </w:rPr>
        <w:t xml:space="preserve"> in ihrem Saal:</w:t>
      </w:r>
      <w:r w:rsidRPr="00E97F5B">
        <w:rPr>
          <w:rFonts w:eastAsia="Times New Roman"/>
          <w:szCs w:val="24"/>
          <w:lang w:eastAsia="de-DE"/>
        </w:rPr>
        <w:br/>
        <w:t>Indes komm und erscheine</w:t>
      </w:r>
      <w:r w:rsidRPr="00E97F5B">
        <w:rPr>
          <w:rFonts w:eastAsia="Times New Roman"/>
          <w:szCs w:val="24"/>
          <w:lang w:eastAsia="de-DE"/>
        </w:rPr>
        <w:br/>
        <w:t xml:space="preserve">Im Geist uns tausendmal! </w:t>
      </w:r>
    </w:p>
    <w:p w14:paraId="24438C9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lebst, wir sollen leben!</w:t>
      </w:r>
      <w:r w:rsidRPr="00E97F5B">
        <w:rPr>
          <w:rFonts w:eastAsia="Times New Roman"/>
          <w:szCs w:val="24"/>
          <w:lang w:eastAsia="de-DE"/>
        </w:rPr>
        <w:br/>
        <w:t>Du wirst von Deiner Schar</w:t>
      </w:r>
      <w:r w:rsidRPr="00E97F5B">
        <w:rPr>
          <w:rFonts w:eastAsia="Times New Roman"/>
          <w:szCs w:val="24"/>
          <w:lang w:eastAsia="de-DE"/>
        </w:rPr>
        <w:br/>
        <w:t>Bald den, bald die erheben,</w:t>
      </w:r>
      <w:r w:rsidRPr="00E97F5B">
        <w:rPr>
          <w:rFonts w:eastAsia="Times New Roman"/>
          <w:szCs w:val="24"/>
          <w:lang w:eastAsia="de-DE"/>
        </w:rPr>
        <w:br/>
        <w:t xml:space="preserve">Zu </w:t>
      </w:r>
      <w:proofErr w:type="spellStart"/>
      <w:r w:rsidRPr="00E97F5B">
        <w:rPr>
          <w:rFonts w:eastAsia="Times New Roman"/>
          <w:szCs w:val="24"/>
          <w:lang w:eastAsia="de-DE"/>
        </w:rPr>
        <w:t>schau’n</w:t>
      </w:r>
      <w:proofErr w:type="spellEnd"/>
      <w:r w:rsidRPr="00E97F5B">
        <w:rPr>
          <w:rFonts w:eastAsia="Times New Roman"/>
          <w:szCs w:val="24"/>
          <w:lang w:eastAsia="de-DE"/>
        </w:rPr>
        <w:t xml:space="preserve"> Dein Antlitz klar.</w:t>
      </w:r>
      <w:r w:rsidRPr="00E97F5B">
        <w:rPr>
          <w:rFonts w:eastAsia="Times New Roman"/>
          <w:szCs w:val="24"/>
          <w:lang w:eastAsia="de-DE"/>
        </w:rPr>
        <w:br/>
        <w:t>O Martermann, so schön!</w:t>
      </w:r>
      <w:r w:rsidRPr="00E97F5B">
        <w:rPr>
          <w:rFonts w:eastAsia="Times New Roman"/>
          <w:szCs w:val="24"/>
          <w:lang w:eastAsia="de-DE"/>
        </w:rPr>
        <w:br/>
        <w:t xml:space="preserve">Dem wir </w:t>
      </w:r>
      <w:proofErr w:type="spellStart"/>
      <w:r w:rsidRPr="00E97F5B">
        <w:rPr>
          <w:rFonts w:eastAsia="Times New Roman"/>
          <w:szCs w:val="24"/>
          <w:lang w:eastAsia="de-DE"/>
        </w:rPr>
        <w:t>entgegengeh’n</w:t>
      </w:r>
      <w:proofErr w:type="spellEnd"/>
      <w:r w:rsidRPr="00E97F5B">
        <w:rPr>
          <w:rFonts w:eastAsia="Times New Roman"/>
          <w:szCs w:val="24"/>
          <w:lang w:eastAsia="de-DE"/>
        </w:rPr>
        <w:t>:</w:t>
      </w:r>
      <w:r w:rsidRPr="00E97F5B">
        <w:rPr>
          <w:rFonts w:eastAsia="Times New Roman"/>
          <w:szCs w:val="24"/>
          <w:lang w:eastAsia="de-DE"/>
        </w:rPr>
        <w:br/>
        <w:t>Stärk‘ uns so lang‘ im Glauben,</w:t>
      </w:r>
      <w:r w:rsidRPr="00E97F5B">
        <w:rPr>
          <w:rFonts w:eastAsia="Times New Roman"/>
          <w:szCs w:val="24"/>
          <w:lang w:eastAsia="de-DE"/>
        </w:rPr>
        <w:br/>
        <w:t xml:space="preserve">Bis wir Dich Alle </w:t>
      </w:r>
      <w:proofErr w:type="spellStart"/>
      <w:r w:rsidRPr="00E97F5B">
        <w:rPr>
          <w:rFonts w:eastAsia="Times New Roman"/>
          <w:szCs w:val="24"/>
          <w:lang w:eastAsia="de-DE"/>
        </w:rPr>
        <w:t>seh’n</w:t>
      </w:r>
      <w:proofErr w:type="spellEnd"/>
      <w:r w:rsidRPr="00E97F5B">
        <w:rPr>
          <w:rFonts w:eastAsia="Times New Roman"/>
          <w:szCs w:val="24"/>
          <w:lang w:eastAsia="de-DE"/>
        </w:rPr>
        <w:t>.</w:t>
      </w:r>
    </w:p>
    <w:p w14:paraId="4E748F16" w14:textId="77777777" w:rsidR="007216F1" w:rsidRDefault="007216F1" w:rsidP="007216F1">
      <w:pPr>
        <w:pStyle w:val="berschrift1"/>
      </w:pPr>
      <w:r w:rsidRPr="00E97F5B">
        <w:t xml:space="preserve">Ach, das </w:t>
      </w:r>
      <w:proofErr w:type="spellStart"/>
      <w:r w:rsidRPr="00E97F5B">
        <w:t>Nichtseh’n</w:t>
      </w:r>
      <w:proofErr w:type="spellEnd"/>
      <w:r w:rsidRPr="00E97F5B">
        <w:t xml:space="preserve"> und </w:t>
      </w:r>
      <w:proofErr w:type="spellStart"/>
      <w:r w:rsidRPr="00E97F5B">
        <w:t>Gläuben</w:t>
      </w:r>
      <w:proofErr w:type="spellEnd"/>
    </w:p>
    <w:p w14:paraId="68A214D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Ach, das </w:t>
      </w:r>
      <w:proofErr w:type="spellStart"/>
      <w:r w:rsidRPr="00E97F5B">
        <w:rPr>
          <w:rFonts w:eastAsia="Times New Roman"/>
          <w:szCs w:val="24"/>
          <w:lang w:eastAsia="de-DE"/>
        </w:rPr>
        <w:t>Nichtseh’n</w:t>
      </w:r>
      <w:proofErr w:type="spellEnd"/>
      <w:r w:rsidRPr="00E97F5B">
        <w:rPr>
          <w:rFonts w:eastAsia="Times New Roman"/>
          <w:szCs w:val="24"/>
          <w:lang w:eastAsia="de-DE"/>
        </w:rPr>
        <w:t xml:space="preserve"> und </w:t>
      </w:r>
      <w:proofErr w:type="spellStart"/>
      <w:r w:rsidRPr="00E97F5B">
        <w:rPr>
          <w:rFonts w:eastAsia="Times New Roman"/>
          <w:szCs w:val="24"/>
          <w:lang w:eastAsia="de-DE"/>
        </w:rPr>
        <w:t>Gläuben</w:t>
      </w:r>
      <w:proofErr w:type="spellEnd"/>
      <w:r w:rsidRPr="00E97F5B">
        <w:rPr>
          <w:rFonts w:eastAsia="Times New Roman"/>
          <w:szCs w:val="24"/>
          <w:lang w:eastAsia="de-DE"/>
        </w:rPr>
        <w:t>,</w:t>
      </w:r>
      <w:r w:rsidRPr="00E97F5B">
        <w:rPr>
          <w:rFonts w:eastAsia="Times New Roman"/>
          <w:szCs w:val="24"/>
          <w:lang w:eastAsia="de-DE"/>
        </w:rPr>
        <w:br/>
        <w:t>Das kann ich gut beschreiben;</w:t>
      </w:r>
      <w:r w:rsidRPr="00E97F5B">
        <w:rPr>
          <w:rFonts w:eastAsia="Times New Roman"/>
          <w:szCs w:val="24"/>
          <w:lang w:eastAsia="de-DE"/>
        </w:rPr>
        <w:br/>
        <w:t>Die Seligkeit erfahre</w:t>
      </w:r>
      <w:r w:rsidRPr="00E97F5B">
        <w:rPr>
          <w:rFonts w:eastAsia="Times New Roman"/>
          <w:szCs w:val="24"/>
          <w:lang w:eastAsia="de-DE"/>
        </w:rPr>
        <w:br/>
        <w:t xml:space="preserve">Ich schon bald fünfzig Jahre. </w:t>
      </w:r>
    </w:p>
    <w:p w14:paraId="2D071BE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Doch, wie dem sei, ich finde:</w:t>
      </w:r>
      <w:r w:rsidRPr="00E97F5B">
        <w:rPr>
          <w:rFonts w:eastAsia="Times New Roman"/>
          <w:szCs w:val="24"/>
          <w:lang w:eastAsia="de-DE"/>
        </w:rPr>
        <w:br/>
        <w:t>Wenn ich mein Glück verstände,</w:t>
      </w:r>
      <w:r w:rsidRPr="00E97F5B">
        <w:rPr>
          <w:rFonts w:eastAsia="Times New Roman"/>
          <w:szCs w:val="24"/>
          <w:lang w:eastAsia="de-DE"/>
        </w:rPr>
        <w:br/>
        <w:t>Müsst ich so nah Ihm gehen,</w:t>
      </w:r>
      <w:r w:rsidRPr="00E97F5B">
        <w:rPr>
          <w:rFonts w:eastAsia="Times New Roman"/>
          <w:szCs w:val="24"/>
          <w:lang w:eastAsia="de-DE"/>
        </w:rPr>
        <w:br/>
        <w:t xml:space="preserve">Dass ich fast könnte sehen. </w:t>
      </w:r>
    </w:p>
    <w:p w14:paraId="04C660E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wolle mein gedenken,</w:t>
      </w:r>
      <w:r w:rsidRPr="00E97F5B">
        <w:rPr>
          <w:rFonts w:eastAsia="Times New Roman"/>
          <w:szCs w:val="24"/>
          <w:lang w:eastAsia="de-DE"/>
        </w:rPr>
        <w:br/>
        <w:t>Dass Ihm mein stilles Kränken,</w:t>
      </w:r>
      <w:r w:rsidRPr="00E97F5B">
        <w:rPr>
          <w:rFonts w:eastAsia="Times New Roman"/>
          <w:szCs w:val="24"/>
          <w:lang w:eastAsia="de-DE"/>
        </w:rPr>
        <w:br/>
        <w:t>Um Seine nächste Nähe</w:t>
      </w:r>
      <w:r w:rsidRPr="00E97F5B">
        <w:rPr>
          <w:rFonts w:eastAsia="Times New Roman"/>
          <w:szCs w:val="24"/>
          <w:lang w:eastAsia="de-DE"/>
        </w:rPr>
        <w:br/>
        <w:t xml:space="preserve">Aufs Neu‘ zu Herzen gehe! </w:t>
      </w:r>
    </w:p>
    <w:p w14:paraId="4980850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einem Thomasglücke</w:t>
      </w:r>
      <w:r>
        <w:rPr>
          <w:rStyle w:val="Funotenzeichen"/>
          <w:rFonts w:eastAsia="Times New Roman"/>
          <w:szCs w:val="24"/>
          <w:lang w:eastAsia="de-DE"/>
        </w:rPr>
        <w:footnoteReference w:id="1"/>
      </w:r>
      <w:r w:rsidRPr="00E97F5B">
        <w:rPr>
          <w:rFonts w:eastAsia="Times New Roman"/>
          <w:szCs w:val="24"/>
          <w:lang w:eastAsia="de-DE"/>
        </w:rPr>
        <w:br/>
        <w:t>Für ein paar Augenblicke,</w:t>
      </w:r>
      <w:r w:rsidRPr="00E97F5B">
        <w:rPr>
          <w:rFonts w:eastAsia="Times New Roman"/>
          <w:szCs w:val="24"/>
          <w:lang w:eastAsia="de-DE"/>
        </w:rPr>
        <w:br/>
        <w:t>Dem wollt ich zu Gefallen</w:t>
      </w:r>
      <w:r w:rsidRPr="00E97F5B">
        <w:rPr>
          <w:rFonts w:eastAsia="Times New Roman"/>
          <w:szCs w:val="24"/>
          <w:lang w:eastAsia="de-DE"/>
        </w:rPr>
        <w:br/>
        <w:t xml:space="preserve">Gern tausend Meilen wallen, </w:t>
      </w:r>
    </w:p>
    <w:p w14:paraId="627BB10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Mich zum Gerippe sehnen,</w:t>
      </w:r>
      <w:r w:rsidRPr="00E97F5B">
        <w:rPr>
          <w:rFonts w:eastAsia="Times New Roman"/>
          <w:szCs w:val="24"/>
          <w:lang w:eastAsia="de-DE"/>
        </w:rPr>
        <w:br/>
        <w:t>Und einen Bach von Tränen</w:t>
      </w:r>
      <w:r w:rsidRPr="00E97F5B">
        <w:rPr>
          <w:rFonts w:eastAsia="Times New Roman"/>
          <w:szCs w:val="24"/>
          <w:lang w:eastAsia="de-DE"/>
        </w:rPr>
        <w:br/>
        <w:t>Aus beiden Augen schütten,</w:t>
      </w:r>
      <w:r w:rsidRPr="00E97F5B">
        <w:rPr>
          <w:rFonts w:eastAsia="Times New Roman"/>
          <w:szCs w:val="24"/>
          <w:lang w:eastAsia="de-DE"/>
        </w:rPr>
        <w:br/>
        <w:t xml:space="preserve">Wenn Er sich ließ‘ erbitten! </w:t>
      </w:r>
    </w:p>
    <w:p w14:paraId="3E43842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Doch, lieber Gott, was wähl ich?</w:t>
      </w:r>
      <w:r w:rsidRPr="00E97F5B">
        <w:rPr>
          <w:rFonts w:eastAsia="Times New Roman"/>
          <w:szCs w:val="24"/>
          <w:lang w:eastAsia="de-DE"/>
        </w:rPr>
        <w:br/>
        <w:t>Mach‘ mich beim Glauben selig:</w:t>
      </w:r>
      <w:r w:rsidRPr="00E97F5B">
        <w:rPr>
          <w:rFonts w:eastAsia="Times New Roman"/>
          <w:szCs w:val="24"/>
          <w:lang w:eastAsia="de-DE"/>
        </w:rPr>
        <w:br/>
        <w:t>Willst Du die Augen binden,</w:t>
      </w:r>
      <w:r w:rsidRPr="00E97F5B">
        <w:rPr>
          <w:rFonts w:eastAsia="Times New Roman"/>
          <w:szCs w:val="24"/>
          <w:lang w:eastAsia="de-DE"/>
        </w:rPr>
        <w:br/>
        <w:t xml:space="preserve">Mein Herz kann blindlings finden! </w:t>
      </w:r>
    </w:p>
    <w:p w14:paraId="3F31BCDC" w14:textId="77777777" w:rsidR="007216F1" w:rsidRDefault="007216F1" w:rsidP="007216F1">
      <w:pPr>
        <w:pStyle w:val="berschrift1"/>
      </w:pPr>
      <w:r w:rsidRPr="00E97F5B">
        <w:t>Ach, käme doch der schöne Tag</w:t>
      </w:r>
    </w:p>
    <w:p w14:paraId="722724F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käme doch der schöne Tag,</w:t>
      </w:r>
      <w:r w:rsidRPr="00E97F5B">
        <w:rPr>
          <w:rFonts w:eastAsia="Times New Roman"/>
          <w:szCs w:val="24"/>
          <w:lang w:eastAsia="de-DE"/>
        </w:rPr>
        <w:br/>
        <w:t>Darauf wir Alle sehnlich hoffen,</w:t>
      </w:r>
      <w:r w:rsidRPr="00E97F5B">
        <w:rPr>
          <w:rFonts w:eastAsia="Times New Roman"/>
          <w:szCs w:val="24"/>
          <w:lang w:eastAsia="de-DE"/>
        </w:rPr>
        <w:br/>
        <w:t>Der Tag, an dem man jauchzen mag,</w:t>
      </w:r>
      <w:r w:rsidRPr="00E97F5B">
        <w:rPr>
          <w:rFonts w:eastAsia="Times New Roman"/>
          <w:szCs w:val="24"/>
          <w:lang w:eastAsia="de-DE"/>
        </w:rPr>
        <w:br/>
        <w:t>Das Ziel, das wir noch nicht getroffen!</w:t>
      </w:r>
      <w:r w:rsidRPr="00E97F5B">
        <w:rPr>
          <w:rFonts w:eastAsia="Times New Roman"/>
          <w:szCs w:val="24"/>
          <w:lang w:eastAsia="de-DE"/>
        </w:rPr>
        <w:br/>
        <w:t>Ach, käme doch die liebe Zeit,</w:t>
      </w:r>
      <w:r w:rsidRPr="00E97F5B">
        <w:rPr>
          <w:rFonts w:eastAsia="Times New Roman"/>
          <w:szCs w:val="24"/>
          <w:lang w:eastAsia="de-DE"/>
        </w:rPr>
        <w:br/>
        <w:t xml:space="preserve">Die uns vom Tode selbst befreit! </w:t>
      </w:r>
    </w:p>
    <w:p w14:paraId="62C1871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Wie lange </w:t>
      </w:r>
      <w:proofErr w:type="spellStart"/>
      <w:r w:rsidRPr="00E97F5B">
        <w:rPr>
          <w:rFonts w:eastAsia="Times New Roman"/>
          <w:szCs w:val="24"/>
          <w:lang w:eastAsia="de-DE"/>
        </w:rPr>
        <w:t>geh’n</w:t>
      </w:r>
      <w:proofErr w:type="spellEnd"/>
      <w:r w:rsidRPr="00E97F5B">
        <w:rPr>
          <w:rFonts w:eastAsia="Times New Roman"/>
          <w:szCs w:val="24"/>
          <w:lang w:eastAsia="de-DE"/>
        </w:rPr>
        <w:t xml:space="preserve"> und klagen wir!</w:t>
      </w:r>
      <w:r w:rsidRPr="00E97F5B">
        <w:rPr>
          <w:rFonts w:eastAsia="Times New Roman"/>
          <w:szCs w:val="24"/>
          <w:lang w:eastAsia="de-DE"/>
        </w:rPr>
        <w:br/>
        <w:t>Wie ängstlich müssen wir erwarten,</w:t>
      </w:r>
      <w:r w:rsidRPr="00E97F5B">
        <w:rPr>
          <w:rFonts w:eastAsia="Times New Roman"/>
          <w:szCs w:val="24"/>
          <w:lang w:eastAsia="de-DE"/>
        </w:rPr>
        <w:br/>
        <w:t>Wann uns der HErr gen Salem führ‘!</w:t>
      </w:r>
      <w:r w:rsidRPr="00E97F5B">
        <w:rPr>
          <w:rFonts w:eastAsia="Times New Roman"/>
          <w:szCs w:val="24"/>
          <w:lang w:eastAsia="de-DE"/>
        </w:rPr>
        <w:br/>
        <w:t>Durch mancherlei Versuchungsgarten,</w:t>
      </w:r>
      <w:r w:rsidRPr="00E97F5B">
        <w:rPr>
          <w:rFonts w:eastAsia="Times New Roman"/>
          <w:szCs w:val="24"/>
          <w:lang w:eastAsia="de-DE"/>
        </w:rPr>
        <w:br/>
        <w:t>Durch täglich aufgehäufte Pein</w:t>
      </w:r>
      <w:r w:rsidRPr="00E97F5B">
        <w:rPr>
          <w:rFonts w:eastAsia="Times New Roman"/>
          <w:szCs w:val="24"/>
          <w:lang w:eastAsia="de-DE"/>
        </w:rPr>
        <w:br/>
        <w:t xml:space="preserve">Geht unser Geist zur Heimat ein. </w:t>
      </w:r>
    </w:p>
    <w:p w14:paraId="356897A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Geduld! Ich bin so sehr beklemmt,</w:t>
      </w:r>
      <w:r w:rsidRPr="00E97F5B">
        <w:rPr>
          <w:rFonts w:eastAsia="Times New Roman"/>
          <w:szCs w:val="24"/>
          <w:lang w:eastAsia="de-DE"/>
        </w:rPr>
        <w:br/>
        <w:t>Als Deine stille Seele stöhnet;</w:t>
      </w:r>
      <w:r w:rsidRPr="00E97F5B">
        <w:rPr>
          <w:rFonts w:eastAsia="Times New Roman"/>
          <w:szCs w:val="24"/>
          <w:lang w:eastAsia="de-DE"/>
        </w:rPr>
        <w:br/>
        <w:t>Ich werde äußerlich gedämmt,</w:t>
      </w:r>
      <w:r w:rsidRPr="00E97F5B">
        <w:rPr>
          <w:rFonts w:eastAsia="Times New Roman"/>
          <w:szCs w:val="24"/>
          <w:lang w:eastAsia="de-DE"/>
        </w:rPr>
        <w:br/>
        <w:t>Wenn sich Dein Geist von innen sehnet.</w:t>
      </w:r>
      <w:r w:rsidRPr="00E97F5B">
        <w:rPr>
          <w:rFonts w:eastAsia="Times New Roman"/>
          <w:szCs w:val="24"/>
          <w:lang w:eastAsia="de-DE"/>
        </w:rPr>
        <w:br/>
        <w:t>Die Krankheit ist Dir hinderlich,</w:t>
      </w:r>
      <w:r w:rsidRPr="00E97F5B">
        <w:rPr>
          <w:rFonts w:eastAsia="Times New Roman"/>
          <w:szCs w:val="24"/>
          <w:lang w:eastAsia="de-DE"/>
        </w:rPr>
        <w:br/>
        <w:t xml:space="preserve">Und alle Menschen hindern mich. </w:t>
      </w:r>
    </w:p>
    <w:p w14:paraId="088DFB9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Geduld! Zu Nain war es gut:</w:t>
      </w:r>
      <w:r w:rsidRPr="00E97F5B">
        <w:rPr>
          <w:rFonts w:eastAsia="Times New Roman"/>
          <w:szCs w:val="24"/>
          <w:lang w:eastAsia="de-DE"/>
        </w:rPr>
        <w:br/>
        <w:t>Da kam ein Toter aus den Mauern;</w:t>
      </w:r>
      <w:r w:rsidRPr="00E97F5B">
        <w:rPr>
          <w:rFonts w:eastAsia="Times New Roman"/>
          <w:szCs w:val="24"/>
          <w:lang w:eastAsia="de-DE"/>
        </w:rPr>
        <w:br/>
        <w:t>Doch siehe, was das Leben tut!</w:t>
      </w:r>
      <w:r w:rsidRPr="00E97F5B">
        <w:rPr>
          <w:rFonts w:eastAsia="Times New Roman"/>
          <w:szCs w:val="24"/>
          <w:lang w:eastAsia="de-DE"/>
        </w:rPr>
        <w:br/>
        <w:t>Er konnte nicht im Tode dauern.</w:t>
      </w:r>
      <w:r w:rsidRPr="00E97F5B">
        <w:rPr>
          <w:rFonts w:eastAsia="Times New Roman"/>
          <w:szCs w:val="24"/>
          <w:lang w:eastAsia="de-DE"/>
        </w:rPr>
        <w:br/>
        <w:t>So schauerlich der Tod erscheint,</w:t>
      </w:r>
      <w:r w:rsidRPr="00E97F5B">
        <w:rPr>
          <w:rFonts w:eastAsia="Times New Roman"/>
          <w:szCs w:val="24"/>
          <w:lang w:eastAsia="de-DE"/>
        </w:rPr>
        <w:br/>
        <w:t xml:space="preserve">So litt ihn doch der Seelenfreund. </w:t>
      </w:r>
    </w:p>
    <w:p w14:paraId="49FAA71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In Ihm ist Leben und der Tod</w:t>
      </w:r>
      <w:r w:rsidRPr="00E97F5B">
        <w:rPr>
          <w:rFonts w:eastAsia="Times New Roman"/>
          <w:szCs w:val="24"/>
          <w:lang w:eastAsia="de-DE"/>
        </w:rPr>
        <w:br/>
        <w:t>Gleich angenehm, gleich honigsüße;</w:t>
      </w:r>
      <w:r w:rsidRPr="00E97F5B">
        <w:rPr>
          <w:rFonts w:eastAsia="Times New Roman"/>
          <w:szCs w:val="24"/>
          <w:lang w:eastAsia="de-DE"/>
        </w:rPr>
        <w:br/>
        <w:t>In Ihm verschwindet beider Not,</w:t>
      </w:r>
      <w:r w:rsidRPr="00E97F5B">
        <w:rPr>
          <w:rFonts w:eastAsia="Times New Roman"/>
          <w:szCs w:val="24"/>
          <w:lang w:eastAsia="de-DE"/>
        </w:rPr>
        <w:br/>
        <w:t>und Seines Mundes holde Grüße</w:t>
      </w:r>
      <w:r w:rsidRPr="00E97F5B">
        <w:rPr>
          <w:rFonts w:eastAsia="Times New Roman"/>
          <w:szCs w:val="24"/>
          <w:lang w:eastAsia="de-DE"/>
        </w:rPr>
        <w:br/>
        <w:t>Sind wunderbare Lebensfrucht</w:t>
      </w:r>
      <w:r w:rsidRPr="00E97F5B">
        <w:rPr>
          <w:rFonts w:eastAsia="Times New Roman"/>
          <w:szCs w:val="24"/>
          <w:lang w:eastAsia="de-DE"/>
        </w:rPr>
        <w:br/>
        <w:t xml:space="preserve">Für jede Seele, die Ihn sucht. </w:t>
      </w:r>
    </w:p>
    <w:p w14:paraId="2FE96DF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Wohlan, o Schwester! dieser Tag,</w:t>
      </w:r>
      <w:r w:rsidRPr="00E97F5B">
        <w:rPr>
          <w:rFonts w:eastAsia="Times New Roman"/>
          <w:szCs w:val="24"/>
          <w:lang w:eastAsia="de-DE"/>
        </w:rPr>
        <w:br/>
        <w:t>Da wir der Auferstehung denken,</w:t>
      </w:r>
      <w:r w:rsidRPr="00E97F5B">
        <w:rPr>
          <w:rFonts w:eastAsia="Times New Roman"/>
          <w:szCs w:val="24"/>
          <w:lang w:eastAsia="de-DE"/>
        </w:rPr>
        <w:br/>
        <w:t>Da wir den Tod mit aller Plag‘</w:t>
      </w:r>
      <w:r w:rsidRPr="00E97F5B">
        <w:rPr>
          <w:rFonts w:eastAsia="Times New Roman"/>
          <w:szCs w:val="24"/>
          <w:lang w:eastAsia="de-DE"/>
        </w:rPr>
        <w:br/>
        <w:t>Auf ewig in den Abgrund senken,</w:t>
      </w:r>
      <w:r w:rsidRPr="00E97F5B">
        <w:rPr>
          <w:rFonts w:eastAsia="Times New Roman"/>
          <w:szCs w:val="24"/>
          <w:lang w:eastAsia="de-DE"/>
        </w:rPr>
        <w:br/>
        <w:t>Der müsse Dir ein Sonnenschein</w:t>
      </w:r>
      <w:r w:rsidRPr="00E97F5B">
        <w:rPr>
          <w:rFonts w:eastAsia="Times New Roman"/>
          <w:szCs w:val="24"/>
          <w:lang w:eastAsia="de-DE"/>
        </w:rPr>
        <w:br/>
        <w:t xml:space="preserve">Und Deines Herzens Labsal sein! </w:t>
      </w:r>
    </w:p>
    <w:p w14:paraId="292C1DDB" w14:textId="77777777" w:rsidR="007216F1" w:rsidRDefault="007216F1" w:rsidP="007216F1">
      <w:pPr>
        <w:pStyle w:val="berschrift1"/>
      </w:pPr>
      <w:r w:rsidRPr="00E97F5B">
        <w:t>Ach, Leben, liebest Du den Tod</w:t>
      </w:r>
    </w:p>
    <w:p w14:paraId="1C8229D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Leben, liebest Du den Tod</w:t>
      </w:r>
      <w:r>
        <w:rPr>
          <w:rStyle w:val="Funotenzeichen"/>
          <w:rFonts w:eastAsia="Times New Roman"/>
          <w:szCs w:val="24"/>
          <w:lang w:eastAsia="de-DE"/>
        </w:rPr>
        <w:footnoteReference w:id="2"/>
      </w:r>
      <w:r w:rsidRPr="00E97F5B">
        <w:rPr>
          <w:rFonts w:eastAsia="Times New Roman"/>
          <w:szCs w:val="24"/>
          <w:lang w:eastAsia="de-DE"/>
        </w:rPr>
        <w:t xml:space="preserve">? </w:t>
      </w:r>
      <w:r w:rsidRPr="00E97F5B">
        <w:rPr>
          <w:rFonts w:eastAsia="Times New Roman"/>
          <w:szCs w:val="24"/>
          <w:lang w:eastAsia="de-DE"/>
        </w:rPr>
        <w:br/>
        <w:t>Ei, Liebe! töte mich.</w:t>
      </w:r>
      <w:r w:rsidRPr="00E97F5B">
        <w:rPr>
          <w:rFonts w:eastAsia="Times New Roman"/>
          <w:szCs w:val="24"/>
          <w:lang w:eastAsia="de-DE"/>
        </w:rPr>
        <w:br/>
        <w:t>Doch, nein! Du lebst nun Beides, Gott</w:t>
      </w:r>
      <w:r w:rsidRPr="00E97F5B">
        <w:rPr>
          <w:rFonts w:eastAsia="Times New Roman"/>
          <w:szCs w:val="24"/>
          <w:lang w:eastAsia="de-DE"/>
        </w:rPr>
        <w:br/>
        <w:t xml:space="preserve">Und Menschen ewiglich. </w:t>
      </w:r>
    </w:p>
    <w:p w14:paraId="488BB0F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Des Manns, der überall zu Haus,</w:t>
      </w:r>
      <w:r w:rsidRPr="00E97F5B">
        <w:rPr>
          <w:rFonts w:eastAsia="Times New Roman"/>
          <w:szCs w:val="24"/>
          <w:lang w:eastAsia="de-DE"/>
        </w:rPr>
        <w:br/>
        <w:t xml:space="preserve">Zu Allem </w:t>
      </w:r>
      <w:proofErr w:type="spellStart"/>
      <w:r w:rsidRPr="00E97F5B">
        <w:rPr>
          <w:rFonts w:eastAsia="Times New Roman"/>
          <w:szCs w:val="24"/>
          <w:lang w:eastAsia="de-DE"/>
        </w:rPr>
        <w:t>gnugsam</w:t>
      </w:r>
      <w:proofErr w:type="spellEnd"/>
      <w:r w:rsidRPr="00E97F5B">
        <w:rPr>
          <w:rFonts w:eastAsia="Times New Roman"/>
          <w:szCs w:val="24"/>
          <w:lang w:eastAsia="de-DE"/>
        </w:rPr>
        <w:t xml:space="preserve"> ist,</w:t>
      </w:r>
      <w:r w:rsidRPr="00E97F5B">
        <w:rPr>
          <w:rFonts w:eastAsia="Times New Roman"/>
          <w:szCs w:val="24"/>
          <w:lang w:eastAsia="de-DE"/>
        </w:rPr>
        <w:br/>
        <w:t>Der’s Leben bringt vom Tod heraus,</w:t>
      </w:r>
      <w:r w:rsidRPr="00E97F5B">
        <w:rPr>
          <w:rFonts w:eastAsia="Times New Roman"/>
          <w:szCs w:val="24"/>
          <w:lang w:eastAsia="de-DE"/>
        </w:rPr>
        <w:br/>
        <w:t xml:space="preserve">Und tötet, wenn Er küsst; </w:t>
      </w:r>
    </w:p>
    <w:p w14:paraId="3210AC6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Der Leben geben, nehmen kann,</w:t>
      </w:r>
      <w:r w:rsidRPr="00E97F5B">
        <w:rPr>
          <w:rFonts w:eastAsia="Times New Roman"/>
          <w:szCs w:val="24"/>
          <w:lang w:eastAsia="de-DE"/>
        </w:rPr>
        <w:br/>
        <w:t>Der ewig es dann gibt,</w:t>
      </w:r>
      <w:r w:rsidRPr="00E97F5B">
        <w:rPr>
          <w:rFonts w:eastAsia="Times New Roman"/>
          <w:szCs w:val="24"/>
          <w:lang w:eastAsia="de-DE"/>
        </w:rPr>
        <w:br/>
        <w:t xml:space="preserve">Der einst starb, wie ein </w:t>
      </w:r>
      <w:proofErr w:type="spellStart"/>
      <w:r w:rsidRPr="00E97F5B">
        <w:rPr>
          <w:rFonts w:eastAsia="Times New Roman"/>
          <w:szCs w:val="24"/>
          <w:lang w:eastAsia="de-DE"/>
        </w:rPr>
        <w:t>and’rer</w:t>
      </w:r>
      <w:proofErr w:type="spellEnd"/>
      <w:r w:rsidRPr="00E97F5B">
        <w:rPr>
          <w:rFonts w:eastAsia="Times New Roman"/>
          <w:szCs w:val="24"/>
          <w:lang w:eastAsia="de-DE"/>
        </w:rPr>
        <w:t xml:space="preserve"> Mann,</w:t>
      </w:r>
      <w:r w:rsidRPr="00E97F5B">
        <w:rPr>
          <w:rFonts w:eastAsia="Times New Roman"/>
          <w:szCs w:val="24"/>
          <w:lang w:eastAsia="de-DE"/>
        </w:rPr>
        <w:br/>
        <w:t xml:space="preserve">Nun lebt uns ewig liebt: </w:t>
      </w:r>
    </w:p>
    <w:p w14:paraId="44B1C50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Des Grab ward einst aus Gnad‘ und Recht</w:t>
      </w:r>
      <w:r w:rsidRPr="00E97F5B">
        <w:rPr>
          <w:rFonts w:eastAsia="Times New Roman"/>
          <w:szCs w:val="24"/>
          <w:lang w:eastAsia="de-DE"/>
        </w:rPr>
        <w:br/>
        <w:t>Zu diesem Zweck geweiht,</w:t>
      </w:r>
      <w:r w:rsidRPr="00E97F5B">
        <w:rPr>
          <w:rFonts w:eastAsia="Times New Roman"/>
          <w:szCs w:val="24"/>
          <w:lang w:eastAsia="de-DE"/>
        </w:rPr>
        <w:br/>
        <w:t>Dass Er das menschliche Geschlecht</w:t>
      </w:r>
      <w:r w:rsidRPr="00E97F5B">
        <w:rPr>
          <w:rFonts w:eastAsia="Times New Roman"/>
          <w:szCs w:val="24"/>
          <w:lang w:eastAsia="de-DE"/>
        </w:rPr>
        <w:br/>
        <w:t xml:space="preserve">Vom Tod auf ewig </w:t>
      </w:r>
      <w:proofErr w:type="spellStart"/>
      <w:r w:rsidRPr="00E97F5B">
        <w:rPr>
          <w:rFonts w:eastAsia="Times New Roman"/>
          <w:szCs w:val="24"/>
          <w:lang w:eastAsia="de-DE"/>
        </w:rPr>
        <w:t>scheid</w:t>
      </w:r>
      <w:proofErr w:type="spellEnd"/>
      <w:r w:rsidRPr="00E97F5B">
        <w:rPr>
          <w:rFonts w:eastAsia="Times New Roman"/>
          <w:szCs w:val="24"/>
          <w:lang w:eastAsia="de-DE"/>
        </w:rPr>
        <w:t xml:space="preserve">‘! </w:t>
      </w:r>
    </w:p>
    <w:p w14:paraId="72DF80F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(Um 1754)</w:t>
      </w:r>
    </w:p>
    <w:p w14:paraId="036285A1" w14:textId="77777777" w:rsidR="007216F1" w:rsidRPr="00E97F5B" w:rsidRDefault="007216F1" w:rsidP="007216F1">
      <w:pPr>
        <w:pStyle w:val="berschrift1"/>
      </w:pPr>
      <w:r w:rsidRPr="00E97F5B">
        <w:t>Auf, meine Seele sei erfreut</w:t>
      </w:r>
    </w:p>
    <w:p w14:paraId="75AD3080" w14:textId="5CAD55FC"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Auf, meine Seele, sei erfreut,</w:t>
      </w:r>
      <w:r w:rsidRPr="00E97F5B">
        <w:rPr>
          <w:rFonts w:eastAsia="Times New Roman"/>
          <w:szCs w:val="24"/>
          <w:lang w:eastAsia="de-DE"/>
        </w:rPr>
        <w:br/>
        <w:t>Das Kirchenjahr wird heut erneut.</w:t>
      </w:r>
      <w:r w:rsidRPr="00E97F5B">
        <w:rPr>
          <w:rFonts w:eastAsia="Times New Roman"/>
          <w:szCs w:val="24"/>
          <w:lang w:eastAsia="de-DE"/>
        </w:rPr>
        <w:br/>
        <w:t xml:space="preserve">Da dir </w:t>
      </w:r>
      <w:r w:rsidR="005A6ACE" w:rsidRPr="00E97F5B">
        <w:rPr>
          <w:rFonts w:eastAsia="Times New Roman"/>
          <w:szCs w:val="24"/>
          <w:lang w:eastAsia="de-DE"/>
        </w:rPr>
        <w:t>aufs</w:t>
      </w:r>
      <w:r w:rsidRPr="00E97F5B">
        <w:rPr>
          <w:rFonts w:eastAsia="Times New Roman"/>
          <w:szCs w:val="24"/>
          <w:lang w:eastAsia="de-DE"/>
        </w:rPr>
        <w:t xml:space="preserve"> Neu das </w:t>
      </w:r>
      <w:proofErr w:type="spellStart"/>
      <w:r w:rsidRPr="00E97F5B">
        <w:rPr>
          <w:rFonts w:eastAsia="Times New Roman"/>
          <w:szCs w:val="24"/>
          <w:lang w:eastAsia="de-DE"/>
        </w:rPr>
        <w:t>Heilwort</w:t>
      </w:r>
      <w:proofErr w:type="spellEnd"/>
      <w:r w:rsidRPr="00E97F5B">
        <w:rPr>
          <w:rFonts w:eastAsia="Times New Roman"/>
          <w:szCs w:val="24"/>
          <w:lang w:eastAsia="de-DE"/>
        </w:rPr>
        <w:t xml:space="preserve"> klingt,</w:t>
      </w:r>
      <w:r w:rsidRPr="00E97F5B">
        <w:rPr>
          <w:rFonts w:eastAsia="Times New Roman"/>
          <w:szCs w:val="24"/>
          <w:lang w:eastAsia="de-DE"/>
        </w:rPr>
        <w:br/>
        <w:t>Dass dich erfreut, das dich verjüngt.</w:t>
      </w:r>
      <w:r w:rsidRPr="00E97F5B">
        <w:rPr>
          <w:rFonts w:eastAsia="Times New Roman"/>
          <w:szCs w:val="24"/>
          <w:lang w:eastAsia="de-DE"/>
        </w:rPr>
        <w:br/>
        <w:t>Ja, dass aus Gott dich neu gebiert</w:t>
      </w:r>
      <w:r w:rsidRPr="00E97F5B">
        <w:rPr>
          <w:rFonts w:eastAsia="Times New Roman"/>
          <w:szCs w:val="24"/>
          <w:lang w:eastAsia="de-DE"/>
        </w:rPr>
        <w:br/>
        <w:t xml:space="preserve">Und selbst zu Gott </w:t>
      </w:r>
      <w:r w:rsidR="00360E4E" w:rsidRPr="00E97F5B">
        <w:rPr>
          <w:rFonts w:eastAsia="Times New Roman"/>
          <w:szCs w:val="24"/>
          <w:lang w:eastAsia="de-DE"/>
        </w:rPr>
        <w:t>ins</w:t>
      </w:r>
      <w:r w:rsidRPr="00E97F5B">
        <w:rPr>
          <w:rFonts w:eastAsia="Times New Roman"/>
          <w:szCs w:val="24"/>
          <w:lang w:eastAsia="de-DE"/>
        </w:rPr>
        <w:t xml:space="preserve"> Leben führt.</w:t>
      </w:r>
    </w:p>
    <w:p w14:paraId="102A957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Der Geist aus Gott erfülle mich,</w:t>
      </w:r>
      <w:r w:rsidRPr="00E97F5B">
        <w:rPr>
          <w:rFonts w:eastAsia="Times New Roman"/>
          <w:szCs w:val="24"/>
          <w:lang w:eastAsia="de-DE"/>
        </w:rPr>
        <w:br/>
        <w:t>Damit mein Geist erneure sich</w:t>
      </w:r>
      <w:r w:rsidRPr="00E97F5B">
        <w:rPr>
          <w:rFonts w:eastAsia="Times New Roman"/>
          <w:szCs w:val="24"/>
          <w:lang w:eastAsia="de-DE"/>
        </w:rPr>
        <w:br/>
        <w:t>Und ich, vom alten Menschen frei,</w:t>
      </w:r>
      <w:r w:rsidRPr="00E97F5B">
        <w:rPr>
          <w:rFonts w:eastAsia="Times New Roman"/>
          <w:szCs w:val="24"/>
          <w:lang w:eastAsia="de-DE"/>
        </w:rPr>
        <w:br/>
        <w:t>Ganz rein, ganz neu und christlich sei,</w:t>
      </w:r>
      <w:r w:rsidRPr="00E97F5B">
        <w:rPr>
          <w:rFonts w:eastAsia="Times New Roman"/>
          <w:szCs w:val="24"/>
          <w:lang w:eastAsia="de-DE"/>
        </w:rPr>
        <w:br/>
        <w:t>Damit mein Mund ermuntre sich</w:t>
      </w:r>
      <w:r w:rsidRPr="00E97F5B">
        <w:rPr>
          <w:rFonts w:eastAsia="Times New Roman"/>
          <w:szCs w:val="24"/>
          <w:lang w:eastAsia="de-DE"/>
        </w:rPr>
        <w:br/>
        <w:t>Und Gott lobsinge ewiglich.</w:t>
      </w:r>
    </w:p>
    <w:p w14:paraId="4CB5A0F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3.) So findet auch, mehr als zuvor,</w:t>
      </w:r>
      <w:r w:rsidRPr="00E97F5B">
        <w:rPr>
          <w:rFonts w:eastAsia="Times New Roman"/>
          <w:szCs w:val="24"/>
          <w:lang w:eastAsia="de-DE"/>
        </w:rPr>
        <w:br/>
        <w:t xml:space="preserve">Dein teures Wort ein </w:t>
      </w:r>
      <w:proofErr w:type="spellStart"/>
      <w:r w:rsidRPr="00E97F5B">
        <w:rPr>
          <w:rFonts w:eastAsia="Times New Roman"/>
          <w:szCs w:val="24"/>
          <w:lang w:eastAsia="de-DE"/>
        </w:rPr>
        <w:t>offnes</w:t>
      </w:r>
      <w:proofErr w:type="spellEnd"/>
      <w:r w:rsidRPr="00E97F5B">
        <w:rPr>
          <w:rFonts w:eastAsia="Times New Roman"/>
          <w:szCs w:val="24"/>
          <w:lang w:eastAsia="de-DE"/>
        </w:rPr>
        <w:t xml:space="preserve"> Ohr.</w:t>
      </w:r>
      <w:r w:rsidRPr="00E97F5B">
        <w:rPr>
          <w:rFonts w:eastAsia="Times New Roman"/>
          <w:szCs w:val="24"/>
          <w:lang w:eastAsia="de-DE"/>
        </w:rPr>
        <w:br/>
        <w:t>Das Wort, das dem das Leben gibt,</w:t>
      </w:r>
      <w:r w:rsidRPr="00E97F5B">
        <w:rPr>
          <w:rFonts w:eastAsia="Times New Roman"/>
          <w:szCs w:val="24"/>
          <w:lang w:eastAsia="de-DE"/>
        </w:rPr>
        <w:br/>
        <w:t>Der danach tut, und Glauben übt.</w:t>
      </w:r>
      <w:r w:rsidRPr="00E97F5B">
        <w:rPr>
          <w:rFonts w:eastAsia="Times New Roman"/>
          <w:szCs w:val="24"/>
          <w:lang w:eastAsia="de-DE"/>
        </w:rPr>
        <w:br/>
        <w:t>Ach, Jesu, gib, dass dies in mir</w:t>
      </w:r>
      <w:r w:rsidRPr="00E97F5B">
        <w:rPr>
          <w:rFonts w:eastAsia="Times New Roman"/>
          <w:szCs w:val="24"/>
          <w:lang w:eastAsia="de-DE"/>
        </w:rPr>
        <w:br/>
        <w:t>Zur Frucht gedeihe für und für.</w:t>
      </w:r>
    </w:p>
    <w:p w14:paraId="6EED2BA6" w14:textId="77777777" w:rsidR="007216F1" w:rsidRPr="00E97F5B" w:rsidRDefault="007216F1" w:rsidP="007216F1">
      <w:pPr>
        <w:pStyle w:val="berschrift1"/>
      </w:pPr>
      <w:r w:rsidRPr="00E97F5B">
        <w:t>Blick in Gnaden auf uns nieder</w:t>
      </w:r>
    </w:p>
    <w:p w14:paraId="1BB06C2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Blick in Gnaden auf uns nieder,</w:t>
      </w:r>
      <w:r w:rsidRPr="00E97F5B">
        <w:rPr>
          <w:rFonts w:eastAsia="Times New Roman"/>
          <w:szCs w:val="24"/>
          <w:lang w:eastAsia="de-DE"/>
        </w:rPr>
        <w:br/>
        <w:t>Heiligs Kind, Immanuel!</w:t>
      </w:r>
      <w:r w:rsidRPr="00E97F5B">
        <w:rPr>
          <w:rFonts w:eastAsia="Times New Roman"/>
          <w:szCs w:val="24"/>
          <w:lang w:eastAsia="de-DE"/>
        </w:rPr>
        <w:br/>
        <w:t>Dir gehören unsre Glieder,</w:t>
      </w:r>
      <w:r w:rsidRPr="00E97F5B">
        <w:rPr>
          <w:rFonts w:eastAsia="Times New Roman"/>
          <w:szCs w:val="24"/>
          <w:lang w:eastAsia="de-DE"/>
        </w:rPr>
        <w:br/>
        <w:t>Dir gehöret jede Seel‘:</w:t>
      </w:r>
    </w:p>
    <w:p w14:paraId="5A32D15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Du lagst für uns in der Wiege,</w:t>
      </w:r>
      <w:r w:rsidRPr="00E97F5B">
        <w:rPr>
          <w:rFonts w:eastAsia="Times New Roman"/>
          <w:szCs w:val="24"/>
          <w:lang w:eastAsia="de-DE"/>
        </w:rPr>
        <w:br/>
        <w:t>Gingst für uns am Gängelband.</w:t>
      </w:r>
      <w:r w:rsidRPr="00E97F5B">
        <w:rPr>
          <w:rFonts w:eastAsia="Times New Roman"/>
          <w:szCs w:val="24"/>
          <w:lang w:eastAsia="de-DE"/>
        </w:rPr>
        <w:br/>
        <w:t>Und wie mansche Gnadenzüge</w:t>
      </w:r>
      <w:r w:rsidRPr="00E97F5B">
        <w:rPr>
          <w:rFonts w:eastAsia="Times New Roman"/>
          <w:szCs w:val="24"/>
          <w:lang w:eastAsia="de-DE"/>
        </w:rPr>
        <w:br/>
        <w:t>Hast du schon an uns gewandt!</w:t>
      </w:r>
    </w:p>
    <w:p w14:paraId="6A95CC0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3.) Lass uns weiden in den Freuden</w:t>
      </w:r>
      <w:r w:rsidRPr="00E97F5B">
        <w:rPr>
          <w:rFonts w:eastAsia="Times New Roman"/>
          <w:szCs w:val="24"/>
          <w:lang w:eastAsia="de-DE"/>
        </w:rPr>
        <w:br/>
        <w:t>Deiner Kindheit, Jesu Christ!</w:t>
      </w:r>
      <w:r w:rsidRPr="00E97F5B">
        <w:rPr>
          <w:rFonts w:eastAsia="Times New Roman"/>
          <w:szCs w:val="24"/>
          <w:lang w:eastAsia="de-DE"/>
        </w:rPr>
        <w:br/>
        <w:t>Lehr uns stündlich treu und kindlich</w:t>
      </w:r>
      <w:r w:rsidRPr="00E97F5B">
        <w:rPr>
          <w:rFonts w:eastAsia="Times New Roman"/>
          <w:szCs w:val="24"/>
          <w:lang w:eastAsia="de-DE"/>
        </w:rPr>
        <w:br/>
        <w:t>Sein, wie du gewesen bist.</w:t>
      </w:r>
    </w:p>
    <w:p w14:paraId="0FC0DEB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4.) Lass uns immer vor dir schweben,</w:t>
      </w:r>
      <w:r w:rsidRPr="00E97F5B">
        <w:rPr>
          <w:rFonts w:eastAsia="Times New Roman"/>
          <w:szCs w:val="24"/>
          <w:lang w:eastAsia="de-DE"/>
        </w:rPr>
        <w:br/>
        <w:t>Sterben aller Eigenheit,</w:t>
      </w:r>
      <w:r w:rsidRPr="00E97F5B">
        <w:rPr>
          <w:rFonts w:eastAsia="Times New Roman"/>
          <w:szCs w:val="24"/>
          <w:lang w:eastAsia="de-DE"/>
        </w:rPr>
        <w:br/>
        <w:t>Sterben allem Widerstreben,</w:t>
      </w:r>
      <w:r w:rsidRPr="00E97F5B">
        <w:rPr>
          <w:rFonts w:eastAsia="Times New Roman"/>
          <w:szCs w:val="24"/>
          <w:lang w:eastAsia="de-DE"/>
        </w:rPr>
        <w:br/>
        <w:t>Sterben aller Weichlichkeit.</w:t>
      </w:r>
    </w:p>
    <w:p w14:paraId="752CF8D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5.) Sterben allem Fleischesdringen,</w:t>
      </w:r>
      <w:r w:rsidRPr="00E97F5B">
        <w:rPr>
          <w:rFonts w:eastAsia="Times New Roman"/>
          <w:szCs w:val="24"/>
          <w:lang w:eastAsia="de-DE"/>
        </w:rPr>
        <w:br/>
        <w:t>Ungehorsam, Heuchelei,</w:t>
      </w:r>
      <w:r w:rsidRPr="00E97F5B">
        <w:rPr>
          <w:rFonts w:eastAsia="Times New Roman"/>
          <w:szCs w:val="24"/>
          <w:lang w:eastAsia="de-DE"/>
        </w:rPr>
        <w:br/>
        <w:t>Sterben allen bösen Dingen!</w:t>
      </w:r>
      <w:r w:rsidRPr="00E97F5B">
        <w:rPr>
          <w:rFonts w:eastAsia="Times New Roman"/>
          <w:szCs w:val="24"/>
          <w:lang w:eastAsia="de-DE"/>
        </w:rPr>
        <w:br/>
        <w:t>Amen, dass es also sei!</w:t>
      </w:r>
    </w:p>
    <w:p w14:paraId="5952E1DD" w14:textId="77777777" w:rsidR="007216F1" w:rsidRDefault="007216F1" w:rsidP="007216F1">
      <w:pPr>
        <w:pStyle w:val="berschrift1"/>
      </w:pPr>
      <w:r w:rsidRPr="00E97F5B">
        <w:t>Blut und Wunden</w:t>
      </w:r>
    </w:p>
    <w:p w14:paraId="5BAFB71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Blut und Wunden,</w:t>
      </w:r>
      <w:r w:rsidRPr="00E97F5B">
        <w:rPr>
          <w:rFonts w:eastAsia="Times New Roman"/>
          <w:szCs w:val="24"/>
          <w:lang w:eastAsia="de-DE"/>
        </w:rPr>
        <w:br/>
        <w:t>Haben uns mit Gott verbunden;</w:t>
      </w:r>
      <w:r w:rsidRPr="00E97F5B">
        <w:rPr>
          <w:rFonts w:eastAsia="Times New Roman"/>
          <w:szCs w:val="24"/>
          <w:lang w:eastAsia="de-DE"/>
        </w:rPr>
        <w:br/>
        <w:t>Denn Er ehrte unser Blut.</w:t>
      </w:r>
      <w:r w:rsidRPr="00E97F5B">
        <w:rPr>
          <w:rFonts w:eastAsia="Times New Roman"/>
          <w:szCs w:val="24"/>
          <w:lang w:eastAsia="de-DE"/>
        </w:rPr>
        <w:br/>
        <w:t>Er ließ sich damit vermählen,</w:t>
      </w:r>
      <w:r w:rsidRPr="00E97F5B">
        <w:rPr>
          <w:rFonts w:eastAsia="Times New Roman"/>
          <w:szCs w:val="24"/>
          <w:lang w:eastAsia="de-DE"/>
        </w:rPr>
        <w:br/>
        <w:t>Und sich zu den Menschen zählen;</w:t>
      </w:r>
      <w:r w:rsidRPr="00E97F5B">
        <w:rPr>
          <w:rFonts w:eastAsia="Times New Roman"/>
          <w:szCs w:val="24"/>
          <w:lang w:eastAsia="de-DE"/>
        </w:rPr>
        <w:br/>
        <w:t>Das macht unsern Schaden gut.</w:t>
      </w:r>
    </w:p>
    <w:p w14:paraId="7F0F1AEE" w14:textId="792823CB"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 erzittert,</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er seinen Gott erbittert,</w:t>
      </w:r>
      <w:r w:rsidRPr="00E97F5B">
        <w:rPr>
          <w:rFonts w:eastAsia="Times New Roman"/>
          <w:szCs w:val="24"/>
          <w:lang w:eastAsia="de-DE"/>
        </w:rPr>
        <w:br/>
        <w:t>Springe jetzt voll Freuden her,</w:t>
      </w:r>
      <w:r w:rsidRPr="00E97F5B">
        <w:rPr>
          <w:rFonts w:eastAsia="Times New Roman"/>
          <w:szCs w:val="24"/>
          <w:lang w:eastAsia="de-DE"/>
        </w:rPr>
        <w:br/>
        <w:t xml:space="preserve">und </w:t>
      </w:r>
      <w:proofErr w:type="spellStart"/>
      <w:r w:rsidRPr="00E97F5B">
        <w:rPr>
          <w:rFonts w:eastAsia="Times New Roman"/>
          <w:szCs w:val="24"/>
          <w:lang w:eastAsia="de-DE"/>
        </w:rPr>
        <w:t>erseh</w:t>
      </w:r>
      <w:proofErr w:type="spellEnd"/>
      <w:r w:rsidR="00360E4E">
        <w:rPr>
          <w:rFonts w:eastAsia="Times New Roman"/>
          <w:szCs w:val="24"/>
          <w:lang w:eastAsia="de-DE"/>
        </w:rPr>
        <w:t>‘</w:t>
      </w:r>
      <w:r w:rsidRPr="00E97F5B">
        <w:rPr>
          <w:rFonts w:eastAsia="Times New Roman"/>
          <w:szCs w:val="24"/>
          <w:lang w:eastAsia="de-DE"/>
        </w:rPr>
        <w:t xml:space="preserve"> in dieser Wiegen</w:t>
      </w:r>
      <w:r w:rsidRPr="00E97F5B">
        <w:rPr>
          <w:rFonts w:eastAsia="Times New Roman"/>
          <w:szCs w:val="24"/>
          <w:lang w:eastAsia="de-DE"/>
        </w:rPr>
        <w:br/>
        <w:t>Gott als armen Menschen liegen:</w:t>
      </w:r>
      <w:r w:rsidRPr="00E97F5B">
        <w:rPr>
          <w:rFonts w:eastAsia="Times New Roman"/>
          <w:szCs w:val="24"/>
          <w:lang w:eastAsia="de-DE"/>
        </w:rPr>
        <w:br/>
        <w:t>Seine Hand ist nicht zu schwer!</w:t>
      </w:r>
    </w:p>
    <w:p w14:paraId="0189242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 Hände</w:t>
      </w:r>
      <w:r w:rsidRPr="00E97F5B">
        <w:rPr>
          <w:rFonts w:eastAsia="Times New Roman"/>
          <w:szCs w:val="24"/>
          <w:lang w:eastAsia="de-DE"/>
        </w:rPr>
        <w:br/>
        <w:t>Segnen aller Erden Ende;</w:t>
      </w:r>
      <w:r w:rsidRPr="00E97F5B">
        <w:rPr>
          <w:rFonts w:eastAsia="Times New Roman"/>
          <w:szCs w:val="24"/>
          <w:lang w:eastAsia="de-DE"/>
        </w:rPr>
        <w:br/>
        <w:t>Diese sind dieselbe Statt,</w:t>
      </w:r>
      <w:r w:rsidRPr="00E97F5B">
        <w:rPr>
          <w:rFonts w:eastAsia="Times New Roman"/>
          <w:szCs w:val="24"/>
          <w:lang w:eastAsia="de-DE"/>
        </w:rPr>
        <w:br/>
        <w:t>Wo Er aller Menschen Seelen,</w:t>
      </w:r>
      <w:r w:rsidRPr="00E97F5B">
        <w:rPr>
          <w:rFonts w:eastAsia="Times New Roman"/>
          <w:szCs w:val="24"/>
          <w:lang w:eastAsia="de-DE"/>
        </w:rPr>
        <w:br/>
        <w:t>Die Ihn zum Erlöser wählen,</w:t>
      </w:r>
      <w:r w:rsidRPr="00E97F5B">
        <w:rPr>
          <w:rFonts w:eastAsia="Times New Roman"/>
          <w:szCs w:val="24"/>
          <w:lang w:eastAsia="de-DE"/>
        </w:rPr>
        <w:br/>
        <w:t>Treulich aufgezeichnet hat.</w:t>
      </w:r>
    </w:p>
    <w:p w14:paraId="053CEA93" w14:textId="13F22DBE"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 Augen</w:t>
      </w:r>
      <w:r w:rsidRPr="00E97F5B">
        <w:rPr>
          <w:rFonts w:eastAsia="Times New Roman"/>
          <w:szCs w:val="24"/>
          <w:lang w:eastAsia="de-DE"/>
        </w:rPr>
        <w:br/>
        <w:t>Müssen zur Gesundheit taugen;</w:t>
      </w:r>
      <w:r w:rsidRPr="00E97F5B">
        <w:rPr>
          <w:rFonts w:eastAsia="Times New Roman"/>
          <w:szCs w:val="24"/>
          <w:lang w:eastAsia="de-DE"/>
        </w:rPr>
        <w:br/>
        <w:t>Wem die Sünde weh getan,</w:t>
      </w:r>
      <w:r w:rsidRPr="00E97F5B">
        <w:rPr>
          <w:rFonts w:eastAsia="Times New Roman"/>
          <w:szCs w:val="24"/>
          <w:lang w:eastAsia="de-DE"/>
        </w:rPr>
        <w:br/>
        <w:t>Sehe auf zu dieser Schlangen</w:t>
      </w:r>
      <w:r>
        <w:rPr>
          <w:rStyle w:val="Funotenzeichen"/>
          <w:rFonts w:eastAsia="Times New Roman"/>
          <w:szCs w:val="24"/>
          <w:lang w:eastAsia="de-DE"/>
        </w:rPr>
        <w:footnoteReference w:id="3"/>
      </w:r>
      <w:r w:rsidRPr="00E97F5B">
        <w:rPr>
          <w:rFonts w:eastAsia="Times New Roman"/>
          <w:szCs w:val="24"/>
          <w:lang w:eastAsia="de-DE"/>
        </w:rPr>
        <w:br/>
        <w:t>Und, von Glauben und Verlangen,</w:t>
      </w:r>
      <w:r w:rsidRPr="00E97F5B">
        <w:rPr>
          <w:rFonts w:eastAsia="Times New Roman"/>
          <w:szCs w:val="24"/>
          <w:lang w:eastAsia="de-DE"/>
        </w:rPr>
        <w:br/>
        <w:t>Ihre holden Augen an!</w:t>
      </w:r>
    </w:p>
    <w:p w14:paraId="0CFFCD4B" w14:textId="4CD1836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 Ohren</w:t>
      </w:r>
      <w:r w:rsidRPr="00E97F5B">
        <w:rPr>
          <w:rFonts w:eastAsia="Times New Roman"/>
          <w:szCs w:val="24"/>
          <w:lang w:eastAsia="de-DE"/>
        </w:rPr>
        <w:br/>
        <w:t>Lassen sich für uns durchbohren</w:t>
      </w:r>
      <w:r w:rsidRPr="00E97F5B">
        <w:rPr>
          <w:rFonts w:eastAsia="Times New Roman"/>
          <w:szCs w:val="24"/>
          <w:lang w:eastAsia="de-DE"/>
        </w:rPr>
        <w:br/>
        <w:t>An des Vaters Gnadentür,</w:t>
      </w:r>
      <w:r w:rsidRPr="00E97F5B">
        <w:rPr>
          <w:rFonts w:eastAsia="Times New Roman"/>
          <w:szCs w:val="24"/>
          <w:lang w:eastAsia="de-DE"/>
        </w:rPr>
        <w:br/>
        <w:t>und der König der Geschlechte</w:t>
      </w:r>
      <w:r w:rsidRPr="00E97F5B">
        <w:rPr>
          <w:rFonts w:eastAsia="Times New Roman"/>
          <w:szCs w:val="24"/>
          <w:lang w:eastAsia="de-DE"/>
        </w:rPr>
        <w:br/>
        <w:t>Wird dadurch zu einem Knechte,</w:t>
      </w:r>
      <w:r w:rsidRPr="00E97F5B">
        <w:rPr>
          <w:rFonts w:eastAsia="Times New Roman"/>
          <w:szCs w:val="24"/>
          <w:lang w:eastAsia="de-DE"/>
        </w:rPr>
        <w:br/>
        <w:t>In dem irdischen Revier.</w:t>
      </w:r>
    </w:p>
    <w:p w14:paraId="4C73649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Diesem Munde,</w:t>
      </w:r>
      <w:r w:rsidRPr="00E97F5B">
        <w:rPr>
          <w:rFonts w:eastAsia="Times New Roman"/>
          <w:szCs w:val="24"/>
          <w:lang w:eastAsia="de-DE"/>
        </w:rPr>
        <w:br/>
        <w:t>Welcher sonst zu aller Stunde</w:t>
      </w:r>
      <w:r w:rsidRPr="00E97F5B">
        <w:rPr>
          <w:rFonts w:eastAsia="Times New Roman"/>
          <w:szCs w:val="24"/>
          <w:lang w:eastAsia="de-DE"/>
        </w:rPr>
        <w:br/>
        <w:t>Seinen Vater für uns bat,</w:t>
      </w:r>
      <w:r w:rsidRPr="00E97F5B">
        <w:rPr>
          <w:rFonts w:eastAsia="Times New Roman"/>
          <w:szCs w:val="24"/>
          <w:lang w:eastAsia="de-DE"/>
        </w:rPr>
        <w:br/>
        <w:t>Schmecket jetzt, nach Menschenweise</w:t>
      </w:r>
      <w:r w:rsidRPr="00E97F5B">
        <w:rPr>
          <w:rFonts w:eastAsia="Times New Roman"/>
          <w:szCs w:val="24"/>
          <w:lang w:eastAsia="de-DE"/>
        </w:rPr>
        <w:br/>
        <w:t>Eine gar geringe Speise,</w:t>
      </w:r>
      <w:r w:rsidRPr="00E97F5B">
        <w:rPr>
          <w:rFonts w:eastAsia="Times New Roman"/>
          <w:szCs w:val="24"/>
          <w:lang w:eastAsia="de-DE"/>
        </w:rPr>
        <w:br/>
        <w:t>Weil er Durst und Hunger hat.</w:t>
      </w:r>
    </w:p>
    <w:p w14:paraId="01E69AC1" w14:textId="5A813DD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Dieser Odem,</w:t>
      </w:r>
      <w:r w:rsidRPr="00E97F5B">
        <w:rPr>
          <w:rFonts w:eastAsia="Times New Roman"/>
          <w:szCs w:val="24"/>
          <w:lang w:eastAsia="de-DE"/>
        </w:rPr>
        <w:br/>
        <w:t>Welcher dermaleinst den Toten</w:t>
      </w:r>
      <w:r w:rsidRPr="00E97F5B">
        <w:rPr>
          <w:rFonts w:eastAsia="Times New Roman"/>
          <w:szCs w:val="24"/>
          <w:lang w:eastAsia="de-DE"/>
        </w:rPr>
        <w:br/>
        <w:t>Lebensgeister geben kann,</w:t>
      </w:r>
      <w:r w:rsidRPr="00E97F5B">
        <w:rPr>
          <w:rFonts w:eastAsia="Times New Roman"/>
          <w:szCs w:val="24"/>
          <w:lang w:eastAsia="de-DE"/>
        </w:rPr>
        <w:br/>
        <w:t xml:space="preserve">Scheinet </w:t>
      </w:r>
      <w:proofErr w:type="spellStart"/>
      <w:r w:rsidRPr="00E97F5B">
        <w:rPr>
          <w:rFonts w:eastAsia="Times New Roman"/>
          <w:szCs w:val="24"/>
          <w:lang w:eastAsia="de-DE"/>
        </w:rPr>
        <w:t>jetzund</w:t>
      </w:r>
      <w:proofErr w:type="spellEnd"/>
      <w:r w:rsidRPr="00E97F5B">
        <w:rPr>
          <w:rFonts w:eastAsia="Times New Roman"/>
          <w:szCs w:val="24"/>
          <w:lang w:eastAsia="de-DE"/>
        </w:rPr>
        <w:t xml:space="preserve"> kaum zu wehen,</w:t>
      </w:r>
      <w:r w:rsidRPr="00E97F5B">
        <w:rPr>
          <w:rFonts w:eastAsia="Times New Roman"/>
          <w:szCs w:val="24"/>
          <w:lang w:eastAsia="de-DE"/>
        </w:rPr>
        <w:br/>
        <w:t>Und soll noch dazu vergehen,</w:t>
      </w:r>
      <w:r w:rsidRPr="00E97F5B">
        <w:rPr>
          <w:rFonts w:eastAsia="Times New Roman"/>
          <w:szCs w:val="24"/>
          <w:lang w:eastAsia="de-DE"/>
        </w:rPr>
        <w:br/>
        <w:t>Beim Beschlu</w:t>
      </w:r>
      <w:r w:rsidR="00360E4E">
        <w:rPr>
          <w:rFonts w:eastAsia="Times New Roman"/>
          <w:szCs w:val="24"/>
          <w:lang w:eastAsia="de-DE"/>
        </w:rPr>
        <w:t>ss</w:t>
      </w:r>
      <w:r w:rsidRPr="00E97F5B">
        <w:rPr>
          <w:rFonts w:eastAsia="Times New Roman"/>
          <w:szCs w:val="24"/>
          <w:lang w:eastAsia="de-DE"/>
        </w:rPr>
        <w:t xml:space="preserve"> der Lebensbahn.</w:t>
      </w:r>
    </w:p>
    <w:p w14:paraId="06CB9603" w14:textId="3917B9F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Diesen Füßen,</w:t>
      </w:r>
      <w:r w:rsidRPr="00E97F5B">
        <w:rPr>
          <w:rFonts w:eastAsia="Times New Roman"/>
          <w:szCs w:val="24"/>
          <w:lang w:eastAsia="de-DE"/>
        </w:rPr>
        <w:br/>
        <w:t>Die sich kaum zu regen wissen,</w:t>
      </w:r>
      <w:r w:rsidRPr="00E97F5B">
        <w:rPr>
          <w:rFonts w:eastAsia="Times New Roman"/>
          <w:szCs w:val="24"/>
          <w:lang w:eastAsia="de-DE"/>
        </w:rPr>
        <w:br/>
      </w:r>
      <w:r w:rsidR="00360E4E" w:rsidRPr="00E97F5B">
        <w:rPr>
          <w:rFonts w:eastAsia="Times New Roman"/>
          <w:szCs w:val="24"/>
          <w:lang w:eastAsia="de-DE"/>
        </w:rPr>
        <w:t>Muss</w:t>
      </w:r>
      <w:r w:rsidRPr="00E97F5B">
        <w:rPr>
          <w:rFonts w:eastAsia="Times New Roman"/>
          <w:szCs w:val="24"/>
          <w:lang w:eastAsia="de-DE"/>
        </w:rPr>
        <w:t xml:space="preserve"> des alten Drachen Wut</w:t>
      </w:r>
      <w:r w:rsidRPr="00E97F5B">
        <w:rPr>
          <w:rFonts w:eastAsia="Times New Roman"/>
          <w:szCs w:val="24"/>
          <w:lang w:eastAsia="de-DE"/>
        </w:rPr>
        <w:br/>
        <w:t>Erst noch in die Fersen stechen,</w:t>
      </w:r>
      <w:r w:rsidRPr="00E97F5B">
        <w:rPr>
          <w:rFonts w:eastAsia="Times New Roman"/>
          <w:szCs w:val="24"/>
          <w:lang w:eastAsia="de-DE"/>
        </w:rPr>
        <w:br/>
        <w:t>Bis sie sich vollkommen rächen,</w:t>
      </w:r>
      <w:r w:rsidRPr="00E97F5B">
        <w:rPr>
          <w:rFonts w:eastAsia="Times New Roman"/>
          <w:szCs w:val="24"/>
          <w:lang w:eastAsia="de-DE"/>
        </w:rPr>
        <w:br/>
        <w:t>An dem Kopf der Schlangenbrut.</w:t>
      </w:r>
    </w:p>
    <w:p w14:paraId="4B46B7E6" w14:textId="44AD156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Diese </w:t>
      </w:r>
      <w:r w:rsidR="00360E4E" w:rsidRPr="00E97F5B">
        <w:rPr>
          <w:rFonts w:eastAsia="Times New Roman"/>
          <w:szCs w:val="24"/>
          <w:lang w:eastAsia="de-DE"/>
        </w:rPr>
        <w:t>Tränen</w:t>
      </w:r>
      <w:r w:rsidRPr="00E97F5B">
        <w:rPr>
          <w:rFonts w:eastAsia="Times New Roman"/>
          <w:szCs w:val="24"/>
          <w:lang w:eastAsia="de-DE"/>
        </w:rPr>
        <w:t>,</w:t>
      </w:r>
      <w:r w:rsidRPr="00E97F5B">
        <w:rPr>
          <w:rFonts w:eastAsia="Times New Roman"/>
          <w:szCs w:val="24"/>
          <w:lang w:eastAsia="de-DE"/>
        </w:rPr>
        <w:br/>
        <w:t>Welche sich nach Labung sehnen,</w:t>
      </w:r>
      <w:r w:rsidRPr="00E97F5B">
        <w:rPr>
          <w:rFonts w:eastAsia="Times New Roman"/>
          <w:szCs w:val="24"/>
          <w:lang w:eastAsia="de-DE"/>
        </w:rPr>
        <w:br/>
        <w:t>Werden für der Menschen Schuld</w:t>
      </w:r>
      <w:r w:rsidRPr="00E97F5B">
        <w:rPr>
          <w:rFonts w:eastAsia="Times New Roman"/>
          <w:szCs w:val="24"/>
          <w:lang w:eastAsia="de-DE"/>
        </w:rPr>
        <w:br/>
        <w:t xml:space="preserve">Sich noch </w:t>
      </w:r>
      <w:proofErr w:type="spellStart"/>
      <w:r w:rsidRPr="00E97F5B">
        <w:rPr>
          <w:rFonts w:eastAsia="Times New Roman"/>
          <w:szCs w:val="24"/>
          <w:lang w:eastAsia="de-DE"/>
        </w:rPr>
        <w:t>öftermals</w:t>
      </w:r>
      <w:proofErr w:type="spellEnd"/>
      <w:r w:rsidRPr="00E97F5B">
        <w:rPr>
          <w:rFonts w:eastAsia="Times New Roman"/>
          <w:szCs w:val="24"/>
          <w:lang w:eastAsia="de-DE"/>
        </w:rPr>
        <w:t xml:space="preserve"> ergießen</w:t>
      </w:r>
      <w:r w:rsidRPr="00E97F5B">
        <w:rPr>
          <w:rFonts w:eastAsia="Times New Roman"/>
          <w:szCs w:val="24"/>
          <w:lang w:eastAsia="de-DE"/>
        </w:rPr>
        <w:br/>
        <w:t>Und gleich einem Blutstrom fließen</w:t>
      </w:r>
      <w:r w:rsidRPr="00E97F5B">
        <w:rPr>
          <w:rFonts w:eastAsia="Times New Roman"/>
          <w:szCs w:val="24"/>
          <w:lang w:eastAsia="de-DE"/>
        </w:rPr>
        <w:br/>
        <w:t>Von der ewigen Geduld.</w:t>
      </w:r>
    </w:p>
    <w:p w14:paraId="7309D5F9" w14:textId="06BF7AEB"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Dieser Rücken</w:t>
      </w:r>
      <w:r w:rsidRPr="00E97F5B">
        <w:rPr>
          <w:rFonts w:eastAsia="Times New Roman"/>
          <w:szCs w:val="24"/>
          <w:lang w:eastAsia="de-DE"/>
        </w:rPr>
        <w:br/>
        <w:t>Wird sich zu dem Kreuze bücken,</w:t>
      </w:r>
      <w:r w:rsidRPr="00E97F5B">
        <w:rPr>
          <w:rFonts w:eastAsia="Times New Roman"/>
          <w:szCs w:val="24"/>
          <w:lang w:eastAsia="de-DE"/>
        </w:rPr>
        <w:br/>
        <w:t>Wann die Leidenszeit regiert,</w:t>
      </w:r>
      <w:r w:rsidRPr="00E97F5B">
        <w:rPr>
          <w:rFonts w:eastAsia="Times New Roman"/>
          <w:szCs w:val="24"/>
          <w:lang w:eastAsia="de-DE"/>
        </w:rPr>
        <w:br/>
        <w:t>Und der Ru</w:t>
      </w:r>
      <w:r w:rsidR="006E6968">
        <w:rPr>
          <w:rFonts w:eastAsia="Times New Roman"/>
          <w:szCs w:val="24"/>
          <w:lang w:eastAsia="de-DE"/>
        </w:rPr>
        <w:t>t</w:t>
      </w:r>
      <w:r w:rsidRPr="00E97F5B">
        <w:rPr>
          <w:rFonts w:eastAsia="Times New Roman"/>
          <w:szCs w:val="24"/>
          <w:lang w:eastAsia="de-DE"/>
        </w:rPr>
        <w:t xml:space="preserve">en </w:t>
      </w:r>
      <w:proofErr w:type="spellStart"/>
      <w:r w:rsidRPr="00E97F5B">
        <w:rPr>
          <w:rFonts w:eastAsia="Times New Roman"/>
          <w:szCs w:val="24"/>
          <w:lang w:eastAsia="de-DE"/>
        </w:rPr>
        <w:t>Schläg</w:t>
      </w:r>
      <w:proofErr w:type="spellEnd"/>
      <w:r w:rsidRPr="00E97F5B">
        <w:rPr>
          <w:rFonts w:eastAsia="Times New Roman"/>
          <w:szCs w:val="24"/>
          <w:lang w:eastAsia="de-DE"/>
        </w:rPr>
        <w:t>‘ empfinden,</w:t>
      </w:r>
      <w:r w:rsidRPr="00E97F5B">
        <w:rPr>
          <w:rFonts w:eastAsia="Times New Roman"/>
          <w:szCs w:val="24"/>
          <w:lang w:eastAsia="de-DE"/>
        </w:rPr>
        <w:br/>
        <w:t>Welche unsre Bosheit binden</w:t>
      </w:r>
      <w:r w:rsidRPr="00E97F5B">
        <w:rPr>
          <w:rFonts w:eastAsia="Times New Roman"/>
          <w:szCs w:val="24"/>
          <w:lang w:eastAsia="de-DE"/>
        </w:rPr>
        <w:br/>
        <w:t xml:space="preserve">Und ein </w:t>
      </w:r>
      <w:proofErr w:type="spellStart"/>
      <w:r w:rsidRPr="00E97F5B">
        <w:rPr>
          <w:rFonts w:eastAsia="Times New Roman"/>
          <w:szCs w:val="24"/>
          <w:lang w:eastAsia="de-DE"/>
        </w:rPr>
        <w:t>Mordkind</w:t>
      </w:r>
      <w:proofErr w:type="spellEnd"/>
      <w:r w:rsidRPr="00E97F5B">
        <w:rPr>
          <w:rFonts w:eastAsia="Times New Roman"/>
          <w:szCs w:val="24"/>
          <w:lang w:eastAsia="de-DE"/>
        </w:rPr>
        <w:t xml:space="preserve"> führen wird.</w:t>
      </w:r>
    </w:p>
    <w:p w14:paraId="5B62A3CC" w14:textId="7341F611"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Aus der Seiten</w:t>
      </w:r>
      <w:r w:rsidRPr="00E97F5B">
        <w:rPr>
          <w:rFonts w:eastAsia="Times New Roman"/>
          <w:szCs w:val="24"/>
          <w:lang w:eastAsia="de-DE"/>
        </w:rPr>
        <w:br/>
        <w:t>Werden in den letzten Zeiten</w:t>
      </w:r>
      <w:r w:rsidRPr="00E97F5B">
        <w:rPr>
          <w:rFonts w:eastAsia="Times New Roman"/>
          <w:szCs w:val="24"/>
          <w:lang w:eastAsia="de-DE"/>
        </w:rPr>
        <w:br/>
        <w:t xml:space="preserve">Blut- und Wasserströme </w:t>
      </w:r>
      <w:proofErr w:type="spellStart"/>
      <w:r w:rsidRPr="00E97F5B">
        <w:rPr>
          <w:rFonts w:eastAsia="Times New Roman"/>
          <w:szCs w:val="24"/>
          <w:lang w:eastAsia="de-DE"/>
        </w:rPr>
        <w:t>gehn</w:t>
      </w:r>
      <w:proofErr w:type="spellEnd"/>
      <w:r w:rsidRPr="00E97F5B">
        <w:rPr>
          <w:rFonts w:eastAsia="Times New Roman"/>
          <w:szCs w:val="24"/>
          <w:lang w:eastAsia="de-DE"/>
        </w:rPr>
        <w:t>,</w:t>
      </w:r>
      <w:r w:rsidRPr="00E97F5B">
        <w:rPr>
          <w:rFonts w:eastAsia="Times New Roman"/>
          <w:szCs w:val="24"/>
          <w:lang w:eastAsia="de-DE"/>
        </w:rPr>
        <w:br/>
        <w:t>Uns zu waschen und zu heilen,</w:t>
      </w:r>
      <w:r w:rsidRPr="00E97F5B">
        <w:rPr>
          <w:rFonts w:eastAsia="Times New Roman"/>
          <w:szCs w:val="24"/>
          <w:lang w:eastAsia="de-DE"/>
        </w:rPr>
        <w:br/>
        <w:t>Uns Erquickung mitzuteilen,</w:t>
      </w:r>
      <w:r w:rsidRPr="00E97F5B">
        <w:rPr>
          <w:rFonts w:eastAsia="Times New Roman"/>
          <w:szCs w:val="24"/>
          <w:lang w:eastAsia="de-DE"/>
        </w:rPr>
        <w:br/>
        <w:t xml:space="preserve">Die wir so verlassen </w:t>
      </w:r>
      <w:proofErr w:type="spellStart"/>
      <w:r w:rsidRPr="00E97F5B">
        <w:rPr>
          <w:rFonts w:eastAsia="Times New Roman"/>
          <w:szCs w:val="24"/>
          <w:lang w:eastAsia="de-DE"/>
        </w:rPr>
        <w:t>stehn</w:t>
      </w:r>
      <w:proofErr w:type="spellEnd"/>
      <w:r w:rsidRPr="00E97F5B">
        <w:rPr>
          <w:rFonts w:eastAsia="Times New Roman"/>
          <w:szCs w:val="24"/>
          <w:lang w:eastAsia="de-DE"/>
        </w:rPr>
        <w:t>.</w:t>
      </w:r>
    </w:p>
    <w:p w14:paraId="7232AA2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Dieses Herze</w:t>
      </w:r>
      <w:r w:rsidRPr="00E97F5B">
        <w:rPr>
          <w:rFonts w:eastAsia="Times New Roman"/>
          <w:szCs w:val="24"/>
          <w:lang w:eastAsia="de-DE"/>
        </w:rPr>
        <w:br/>
        <w:t>Reget sich mit Müh und Schmerze;</w:t>
      </w:r>
      <w:r w:rsidRPr="00E97F5B">
        <w:rPr>
          <w:rFonts w:eastAsia="Times New Roman"/>
          <w:szCs w:val="24"/>
          <w:lang w:eastAsia="de-DE"/>
        </w:rPr>
        <w:br/>
        <w:t xml:space="preserve">Und wie leis es </w:t>
      </w:r>
      <w:proofErr w:type="spellStart"/>
      <w:r w:rsidRPr="00E97F5B">
        <w:rPr>
          <w:rFonts w:eastAsia="Times New Roman"/>
          <w:szCs w:val="24"/>
          <w:lang w:eastAsia="de-DE"/>
        </w:rPr>
        <w:t>jetzo</w:t>
      </w:r>
      <w:proofErr w:type="spellEnd"/>
      <w:r w:rsidRPr="00E97F5B">
        <w:rPr>
          <w:rFonts w:eastAsia="Times New Roman"/>
          <w:szCs w:val="24"/>
          <w:lang w:eastAsia="de-DE"/>
        </w:rPr>
        <w:t xml:space="preserve"> schlägt.</w:t>
      </w:r>
      <w:r w:rsidRPr="00E97F5B">
        <w:rPr>
          <w:rFonts w:eastAsia="Times New Roman"/>
          <w:szCs w:val="24"/>
          <w:lang w:eastAsia="de-DE"/>
        </w:rPr>
        <w:br/>
        <w:t>So durchdringend wird es brechen,</w:t>
      </w:r>
      <w:r w:rsidRPr="00E97F5B">
        <w:rPr>
          <w:rFonts w:eastAsia="Times New Roman"/>
          <w:szCs w:val="24"/>
          <w:lang w:eastAsia="de-DE"/>
        </w:rPr>
        <w:br/>
        <w:t>Und die armen Herzen rächen,</w:t>
      </w:r>
      <w:r w:rsidRPr="00E97F5B">
        <w:rPr>
          <w:rFonts w:eastAsia="Times New Roman"/>
          <w:szCs w:val="24"/>
          <w:lang w:eastAsia="de-DE"/>
        </w:rPr>
        <w:br/>
        <w:t>Die der Seelenfeind erlegt.</w:t>
      </w:r>
    </w:p>
    <w:p w14:paraId="1CB60989" w14:textId="77777777" w:rsidR="007216F1" w:rsidRPr="00E97F5B" w:rsidRDefault="007216F1" w:rsidP="007216F1">
      <w:pPr>
        <w:spacing w:before="100" w:beforeAutospacing="1" w:after="100" w:afterAutospacing="1" w:line="240" w:lineRule="auto"/>
        <w:rPr>
          <w:rFonts w:eastAsia="Times New Roman"/>
          <w:szCs w:val="24"/>
          <w:lang w:eastAsia="de-DE"/>
        </w:rPr>
      </w:pPr>
      <w:proofErr w:type="spellStart"/>
      <w:r w:rsidRPr="00E97F5B">
        <w:rPr>
          <w:rFonts w:eastAsia="Times New Roman"/>
          <w:szCs w:val="24"/>
          <w:lang w:eastAsia="de-DE"/>
        </w:rPr>
        <w:t>Neugebornes</w:t>
      </w:r>
      <w:proofErr w:type="spellEnd"/>
      <w:r w:rsidRPr="00E97F5B">
        <w:rPr>
          <w:rFonts w:eastAsia="Times New Roman"/>
          <w:szCs w:val="24"/>
          <w:lang w:eastAsia="de-DE"/>
        </w:rPr>
        <w:br/>
        <w:t xml:space="preserve">Und von Ewigkeit </w:t>
      </w:r>
      <w:proofErr w:type="spellStart"/>
      <w:r w:rsidRPr="00E97F5B">
        <w:rPr>
          <w:rFonts w:eastAsia="Times New Roman"/>
          <w:szCs w:val="24"/>
          <w:lang w:eastAsia="de-DE"/>
        </w:rPr>
        <w:t>erkor’nes</w:t>
      </w:r>
      <w:proofErr w:type="spellEnd"/>
      <w:r w:rsidRPr="00E97F5B">
        <w:rPr>
          <w:rFonts w:eastAsia="Times New Roman"/>
          <w:szCs w:val="24"/>
          <w:lang w:eastAsia="de-DE"/>
        </w:rPr>
        <w:br/>
        <w:t>Auserwähltes Gnadenkind!</w:t>
      </w:r>
      <w:r w:rsidRPr="00E97F5B">
        <w:rPr>
          <w:rFonts w:eastAsia="Times New Roman"/>
          <w:szCs w:val="24"/>
          <w:lang w:eastAsia="de-DE"/>
        </w:rPr>
        <w:br/>
        <w:t>Höre, wie die Menschenkinder,</w:t>
      </w:r>
      <w:r w:rsidRPr="00E97F5B">
        <w:rPr>
          <w:rFonts w:eastAsia="Times New Roman"/>
          <w:szCs w:val="24"/>
          <w:lang w:eastAsia="de-DE"/>
        </w:rPr>
        <w:br/>
        <w:t>Die entblößten armen Sünder,</w:t>
      </w:r>
      <w:r w:rsidRPr="00E97F5B">
        <w:rPr>
          <w:rFonts w:eastAsia="Times New Roman"/>
          <w:szCs w:val="24"/>
          <w:lang w:eastAsia="de-DE"/>
        </w:rPr>
        <w:br/>
        <w:t>Über Dich erfreuet sind!</w:t>
      </w:r>
    </w:p>
    <w:p w14:paraId="0E989A53" w14:textId="3AADD02A"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Sie umfangen</w:t>
      </w:r>
      <w:r w:rsidRPr="00E97F5B">
        <w:rPr>
          <w:rFonts w:eastAsia="Times New Roman"/>
          <w:szCs w:val="24"/>
          <w:lang w:eastAsia="de-DE"/>
        </w:rPr>
        <w:br/>
        <w:t>Voller Liebe Deine Wangen,</w:t>
      </w:r>
      <w:r w:rsidRPr="00E97F5B">
        <w:rPr>
          <w:rFonts w:eastAsia="Times New Roman"/>
          <w:szCs w:val="24"/>
          <w:lang w:eastAsia="de-DE"/>
        </w:rPr>
        <w:br/>
        <w:t>Ja, sie küssen Deinen Mund;</w:t>
      </w:r>
      <w:r w:rsidRPr="00E97F5B">
        <w:rPr>
          <w:rFonts w:eastAsia="Times New Roman"/>
          <w:szCs w:val="24"/>
          <w:lang w:eastAsia="de-DE"/>
        </w:rPr>
        <w:br/>
        <w:t xml:space="preserve">Dein noch </w:t>
      </w:r>
      <w:proofErr w:type="spellStart"/>
      <w:r w:rsidRPr="00E97F5B">
        <w:rPr>
          <w:rFonts w:eastAsia="Times New Roman"/>
          <w:szCs w:val="24"/>
          <w:lang w:eastAsia="de-DE"/>
        </w:rPr>
        <w:t>unverständlichs</w:t>
      </w:r>
      <w:proofErr w:type="spellEnd"/>
      <w:r w:rsidRPr="00E97F5B">
        <w:rPr>
          <w:rFonts w:eastAsia="Times New Roman"/>
          <w:szCs w:val="24"/>
          <w:lang w:eastAsia="de-DE"/>
        </w:rPr>
        <w:t xml:space="preserve"> Lallen</w:t>
      </w:r>
      <w:r w:rsidRPr="00E97F5B">
        <w:rPr>
          <w:rFonts w:eastAsia="Times New Roman"/>
          <w:szCs w:val="24"/>
          <w:lang w:eastAsia="de-DE"/>
        </w:rPr>
        <w:br/>
      </w:r>
      <w:r w:rsidR="00360E4E" w:rsidRPr="00E97F5B">
        <w:rPr>
          <w:rFonts w:eastAsia="Times New Roman"/>
          <w:szCs w:val="24"/>
          <w:lang w:eastAsia="de-DE"/>
        </w:rPr>
        <w:t>Muss</w:t>
      </w:r>
      <w:r w:rsidRPr="00E97F5B">
        <w:rPr>
          <w:rFonts w:eastAsia="Times New Roman"/>
          <w:szCs w:val="24"/>
          <w:lang w:eastAsia="de-DE"/>
        </w:rPr>
        <w:t xml:space="preserve"> den Seelen süße schallen,</w:t>
      </w:r>
      <w:r w:rsidRPr="00E97F5B">
        <w:rPr>
          <w:rFonts w:eastAsia="Times New Roman"/>
          <w:szCs w:val="24"/>
          <w:lang w:eastAsia="de-DE"/>
        </w:rPr>
        <w:br/>
        <w:t xml:space="preserve">Die der Schlange Zahn </w:t>
      </w:r>
      <w:proofErr w:type="spellStart"/>
      <w:r w:rsidRPr="00E97F5B">
        <w:rPr>
          <w:rFonts w:eastAsia="Times New Roman"/>
          <w:szCs w:val="24"/>
          <w:lang w:eastAsia="de-DE"/>
        </w:rPr>
        <w:t>verwundt</w:t>
      </w:r>
      <w:proofErr w:type="spellEnd"/>
      <w:r w:rsidRPr="00E97F5B">
        <w:rPr>
          <w:rFonts w:eastAsia="Times New Roman"/>
          <w:szCs w:val="24"/>
          <w:lang w:eastAsia="de-DE"/>
        </w:rPr>
        <w:t>.</w:t>
      </w:r>
    </w:p>
    <w:p w14:paraId="0F65158E" w14:textId="715163C4"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Sie erheben</w:t>
      </w:r>
      <w:r w:rsidRPr="00E97F5B">
        <w:rPr>
          <w:rFonts w:eastAsia="Times New Roman"/>
          <w:szCs w:val="24"/>
          <w:lang w:eastAsia="de-DE"/>
        </w:rPr>
        <w:br/>
        <w:t xml:space="preserve">Dein kaum </w:t>
      </w:r>
      <w:proofErr w:type="spellStart"/>
      <w:r w:rsidRPr="00E97F5B">
        <w:rPr>
          <w:rFonts w:eastAsia="Times New Roman"/>
          <w:szCs w:val="24"/>
          <w:lang w:eastAsia="de-DE"/>
        </w:rPr>
        <w:t>angegang’nes</w:t>
      </w:r>
      <w:proofErr w:type="spellEnd"/>
      <w:r w:rsidRPr="00E97F5B">
        <w:rPr>
          <w:rFonts w:eastAsia="Times New Roman"/>
          <w:szCs w:val="24"/>
          <w:lang w:eastAsia="de-DE"/>
        </w:rPr>
        <w:t xml:space="preserve"> Leben</w:t>
      </w:r>
      <w:r w:rsidRPr="00E97F5B">
        <w:rPr>
          <w:rFonts w:eastAsia="Times New Roman"/>
          <w:szCs w:val="24"/>
          <w:lang w:eastAsia="de-DE"/>
        </w:rPr>
        <w:br/>
        <w:t>Sie sind voller Glaubenslust:</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Du in den Gnadenzeiten</w:t>
      </w:r>
      <w:r w:rsidRPr="00E97F5B">
        <w:rPr>
          <w:rFonts w:eastAsia="Times New Roman"/>
          <w:szCs w:val="24"/>
          <w:lang w:eastAsia="de-DE"/>
        </w:rPr>
        <w:br/>
        <w:t>Ihnen solch ein Heil bereiten</w:t>
      </w:r>
      <w:r w:rsidRPr="00E97F5B">
        <w:rPr>
          <w:rFonts w:eastAsia="Times New Roman"/>
          <w:szCs w:val="24"/>
          <w:lang w:eastAsia="de-DE"/>
        </w:rPr>
        <w:br/>
        <w:t xml:space="preserve">Und ein Kindlein werden </w:t>
      </w:r>
      <w:r w:rsidR="00360E4E" w:rsidRPr="00E97F5B">
        <w:rPr>
          <w:rFonts w:eastAsia="Times New Roman"/>
          <w:szCs w:val="24"/>
          <w:lang w:eastAsia="de-DE"/>
        </w:rPr>
        <w:t>musst</w:t>
      </w:r>
      <w:r w:rsidRPr="00E97F5B">
        <w:rPr>
          <w:rFonts w:eastAsia="Times New Roman"/>
          <w:szCs w:val="24"/>
          <w:lang w:eastAsia="de-DE"/>
        </w:rPr>
        <w:t>.</w:t>
      </w:r>
    </w:p>
    <w:p w14:paraId="33F8B34A" w14:textId="5E8C5C1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Herzensknabe!</w:t>
      </w:r>
      <w:r w:rsidRPr="00E97F5B">
        <w:rPr>
          <w:rFonts w:eastAsia="Times New Roman"/>
          <w:szCs w:val="24"/>
          <w:lang w:eastAsia="de-DE"/>
        </w:rPr>
        <w:br/>
        <w:t>Aller Erden Gut und Habe</w:t>
      </w:r>
      <w:r w:rsidRPr="00E97F5B">
        <w:rPr>
          <w:rFonts w:eastAsia="Times New Roman"/>
          <w:szCs w:val="24"/>
          <w:lang w:eastAsia="de-DE"/>
        </w:rPr>
        <w:br/>
        <w:t xml:space="preserve">Ist nur </w:t>
      </w:r>
      <w:r w:rsidR="00360E4E" w:rsidRPr="00E97F5B">
        <w:rPr>
          <w:rFonts w:eastAsia="Times New Roman"/>
          <w:szCs w:val="24"/>
          <w:lang w:eastAsia="de-DE"/>
        </w:rPr>
        <w:t>Unflat</w:t>
      </w:r>
      <w:r w:rsidRPr="00E97F5B">
        <w:rPr>
          <w:rFonts w:eastAsia="Times New Roman"/>
          <w:szCs w:val="24"/>
          <w:lang w:eastAsia="de-DE"/>
        </w:rPr>
        <w:t xml:space="preserve"> gegen Dich!</w:t>
      </w:r>
      <w:r w:rsidRPr="00E97F5B">
        <w:rPr>
          <w:rFonts w:eastAsia="Times New Roman"/>
          <w:szCs w:val="24"/>
          <w:lang w:eastAsia="de-DE"/>
        </w:rPr>
        <w:br/>
        <w:t>Du kannst uns mit wenig Blicken</w:t>
      </w:r>
      <w:r w:rsidRPr="00E97F5B">
        <w:rPr>
          <w:rFonts w:eastAsia="Times New Roman"/>
          <w:szCs w:val="24"/>
          <w:lang w:eastAsia="de-DE"/>
        </w:rPr>
        <w:br/>
        <w:t>Millionenmal erquicken;</w:t>
      </w:r>
      <w:r w:rsidRPr="00E97F5B">
        <w:rPr>
          <w:rFonts w:eastAsia="Times New Roman"/>
          <w:szCs w:val="24"/>
          <w:lang w:eastAsia="de-DE"/>
        </w:rPr>
        <w:br/>
        <w:t>Wirf auch einen Blick auf mich!</w:t>
      </w:r>
    </w:p>
    <w:p w14:paraId="6702FB64" w14:textId="681EDE59" w:rsidR="007216F1" w:rsidRPr="00E97F5B" w:rsidRDefault="00360E4E" w:rsidP="007216F1">
      <w:pPr>
        <w:spacing w:before="100" w:beforeAutospacing="1" w:after="100" w:afterAutospacing="1" w:line="240" w:lineRule="auto"/>
        <w:rPr>
          <w:rFonts w:eastAsia="Times New Roman"/>
          <w:szCs w:val="24"/>
          <w:lang w:eastAsia="de-DE"/>
        </w:rPr>
      </w:pPr>
      <w:r>
        <w:rPr>
          <w:rFonts w:eastAsia="Times New Roman"/>
          <w:szCs w:val="24"/>
          <w:lang w:eastAsia="de-DE"/>
        </w:rPr>
        <w:t>Lass</w:t>
      </w:r>
      <w:r w:rsidR="007216F1" w:rsidRPr="00E97F5B">
        <w:rPr>
          <w:rFonts w:eastAsia="Times New Roman"/>
          <w:szCs w:val="24"/>
          <w:lang w:eastAsia="de-DE"/>
        </w:rPr>
        <w:t xml:space="preserve"> bei Zeiten</w:t>
      </w:r>
      <w:r w:rsidR="007216F1" w:rsidRPr="00E97F5B">
        <w:rPr>
          <w:rFonts w:eastAsia="Times New Roman"/>
          <w:szCs w:val="24"/>
          <w:lang w:eastAsia="de-DE"/>
        </w:rPr>
        <w:br/>
        <w:t>Alle andre Eitelkeiten</w:t>
      </w:r>
      <w:r w:rsidR="007216F1" w:rsidRPr="00E97F5B">
        <w:rPr>
          <w:rFonts w:eastAsia="Times New Roman"/>
          <w:szCs w:val="24"/>
          <w:lang w:eastAsia="de-DE"/>
        </w:rPr>
        <w:br/>
        <w:t xml:space="preserve">Mir aus den Gedanken </w:t>
      </w:r>
      <w:proofErr w:type="spellStart"/>
      <w:r w:rsidR="007216F1" w:rsidRPr="00E97F5B">
        <w:rPr>
          <w:rFonts w:eastAsia="Times New Roman"/>
          <w:szCs w:val="24"/>
          <w:lang w:eastAsia="de-DE"/>
        </w:rPr>
        <w:t>gehn</w:t>
      </w:r>
      <w:proofErr w:type="spellEnd"/>
      <w:r w:rsidR="007216F1" w:rsidRPr="00E97F5B">
        <w:rPr>
          <w:rFonts w:eastAsia="Times New Roman"/>
          <w:szCs w:val="24"/>
          <w:lang w:eastAsia="de-DE"/>
        </w:rPr>
        <w:t>!</w:t>
      </w:r>
      <w:r w:rsidR="007216F1" w:rsidRPr="00E97F5B">
        <w:rPr>
          <w:rFonts w:eastAsia="Times New Roman"/>
          <w:szCs w:val="24"/>
          <w:lang w:eastAsia="de-DE"/>
        </w:rPr>
        <w:br/>
        <w:t>Will sich fremde Lust erregen</w:t>
      </w:r>
      <w:r w:rsidR="007216F1" w:rsidRPr="00E97F5B">
        <w:rPr>
          <w:rFonts w:eastAsia="Times New Roman"/>
          <w:szCs w:val="24"/>
          <w:lang w:eastAsia="de-DE"/>
        </w:rPr>
        <w:br/>
        <w:t>Und zur Sünde mich bewegen:</w:t>
      </w:r>
      <w:r w:rsidR="007216F1" w:rsidRPr="00E97F5B">
        <w:rPr>
          <w:rFonts w:eastAsia="Times New Roman"/>
          <w:szCs w:val="24"/>
          <w:lang w:eastAsia="de-DE"/>
        </w:rPr>
        <w:br/>
      </w:r>
      <w:r>
        <w:rPr>
          <w:rFonts w:eastAsia="Times New Roman"/>
          <w:szCs w:val="24"/>
          <w:lang w:eastAsia="de-DE"/>
        </w:rPr>
        <w:t>Lass</w:t>
      </w:r>
      <w:r w:rsidR="007216F1" w:rsidRPr="00E97F5B">
        <w:rPr>
          <w:rFonts w:eastAsia="Times New Roman"/>
          <w:szCs w:val="24"/>
          <w:lang w:eastAsia="de-DE"/>
        </w:rPr>
        <w:t xml:space="preserve"> mich auf Dein </w:t>
      </w:r>
      <w:proofErr w:type="spellStart"/>
      <w:r w:rsidR="007216F1" w:rsidRPr="00E97F5B">
        <w:rPr>
          <w:rFonts w:eastAsia="Times New Roman"/>
          <w:szCs w:val="24"/>
          <w:lang w:eastAsia="de-DE"/>
        </w:rPr>
        <w:t>Kripplein</w:t>
      </w:r>
      <w:proofErr w:type="spellEnd"/>
      <w:r w:rsidR="007216F1" w:rsidRPr="00E97F5B">
        <w:rPr>
          <w:rFonts w:eastAsia="Times New Roman"/>
          <w:szCs w:val="24"/>
          <w:lang w:eastAsia="de-DE"/>
        </w:rPr>
        <w:t xml:space="preserve"> sehn,</w:t>
      </w:r>
    </w:p>
    <w:p w14:paraId="78731F8A" w14:textId="0344E65C"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Wo Du, König,</w:t>
      </w:r>
      <w:r w:rsidRPr="00E97F5B">
        <w:rPr>
          <w:rFonts w:eastAsia="Times New Roman"/>
          <w:szCs w:val="24"/>
          <w:lang w:eastAsia="de-DE"/>
        </w:rPr>
        <w:br/>
        <w:t>Dem die Erde untertänig,</w:t>
      </w:r>
      <w:r w:rsidRPr="00E97F5B">
        <w:rPr>
          <w:rFonts w:eastAsia="Times New Roman"/>
          <w:szCs w:val="24"/>
          <w:lang w:eastAsia="de-DE"/>
        </w:rPr>
        <w:br/>
        <w:t>Und der Himmel eigen ist.</w:t>
      </w:r>
      <w:r w:rsidRPr="00E97F5B">
        <w:rPr>
          <w:rFonts w:eastAsia="Times New Roman"/>
          <w:szCs w:val="24"/>
          <w:lang w:eastAsia="de-DE"/>
        </w:rPr>
        <w:br/>
        <w:t>So gar elend, und auf Wegen,</w:t>
      </w:r>
      <w:r w:rsidRPr="00E97F5B">
        <w:rPr>
          <w:rFonts w:eastAsia="Times New Roman"/>
          <w:szCs w:val="24"/>
          <w:lang w:eastAsia="de-DE"/>
        </w:rPr>
        <w:br/>
        <w:t>Die kein Mensch betreten mögen,</w:t>
      </w:r>
      <w:r w:rsidRPr="00E97F5B">
        <w:rPr>
          <w:rFonts w:eastAsia="Times New Roman"/>
          <w:szCs w:val="24"/>
          <w:lang w:eastAsia="de-DE"/>
        </w:rPr>
        <w:br/>
        <w:t xml:space="preserve">Bei uns </w:t>
      </w:r>
      <w:proofErr w:type="spellStart"/>
      <w:r w:rsidRPr="00E97F5B">
        <w:rPr>
          <w:rFonts w:eastAsia="Times New Roman"/>
          <w:szCs w:val="24"/>
          <w:lang w:eastAsia="de-DE"/>
        </w:rPr>
        <w:t>eingekehret</w:t>
      </w:r>
      <w:proofErr w:type="spellEnd"/>
      <w:r w:rsidRPr="00E97F5B">
        <w:rPr>
          <w:rFonts w:eastAsia="Times New Roman"/>
          <w:szCs w:val="24"/>
          <w:lang w:eastAsia="de-DE"/>
        </w:rPr>
        <w:t xml:space="preserve"> bist!</w:t>
      </w:r>
    </w:p>
    <w:p w14:paraId="738DE6C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Holde Hände!</w:t>
      </w:r>
      <w:r w:rsidRPr="00E97F5B">
        <w:rPr>
          <w:rFonts w:eastAsia="Times New Roman"/>
          <w:szCs w:val="24"/>
          <w:lang w:eastAsia="de-DE"/>
        </w:rPr>
        <w:br/>
        <w:t>Nehmt mich auf am letzten Ende;</w:t>
      </w:r>
      <w:r w:rsidRPr="00E97F5B">
        <w:rPr>
          <w:rFonts w:eastAsia="Times New Roman"/>
          <w:szCs w:val="24"/>
          <w:lang w:eastAsia="de-DE"/>
        </w:rPr>
        <w:br/>
        <w:t>Denn ich werde nach euch sehn,</w:t>
      </w:r>
      <w:r w:rsidRPr="00E97F5B">
        <w:rPr>
          <w:rFonts w:eastAsia="Times New Roman"/>
          <w:szCs w:val="24"/>
          <w:lang w:eastAsia="de-DE"/>
        </w:rPr>
        <w:br/>
        <w:t>Wenn ich als ein Kind gen Himmel</w:t>
      </w:r>
      <w:r w:rsidRPr="00E97F5B">
        <w:rPr>
          <w:rFonts w:eastAsia="Times New Roman"/>
          <w:szCs w:val="24"/>
          <w:lang w:eastAsia="de-DE"/>
        </w:rPr>
        <w:br/>
        <w:t>Aus dem Jammer und Getümmel</w:t>
      </w:r>
      <w:r w:rsidRPr="00E97F5B">
        <w:rPr>
          <w:rFonts w:eastAsia="Times New Roman"/>
          <w:szCs w:val="24"/>
          <w:lang w:eastAsia="de-DE"/>
        </w:rPr>
        <w:br/>
        <w:t xml:space="preserve">Dieser Erden werde </w:t>
      </w:r>
      <w:proofErr w:type="spellStart"/>
      <w:r w:rsidRPr="00E97F5B">
        <w:rPr>
          <w:rFonts w:eastAsia="Times New Roman"/>
          <w:szCs w:val="24"/>
          <w:lang w:eastAsia="de-DE"/>
        </w:rPr>
        <w:t>gehn</w:t>
      </w:r>
      <w:proofErr w:type="spellEnd"/>
      <w:r w:rsidRPr="00E97F5B">
        <w:rPr>
          <w:rFonts w:eastAsia="Times New Roman"/>
          <w:szCs w:val="24"/>
          <w:lang w:eastAsia="de-DE"/>
        </w:rPr>
        <w:t>!</w:t>
      </w:r>
    </w:p>
    <w:p w14:paraId="25DAF44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(1720.)</w:t>
      </w:r>
    </w:p>
    <w:p w14:paraId="5BDAF4A1" w14:textId="77777777" w:rsidR="007216F1" w:rsidRDefault="007216F1" w:rsidP="007216F1">
      <w:pPr>
        <w:pStyle w:val="berschrift1"/>
      </w:pPr>
      <w:r w:rsidRPr="00E97F5B">
        <w:t>Brüder, mein Verlangen</w:t>
      </w:r>
    </w:p>
    <w:p w14:paraId="79E7A957" w14:textId="0C7F8D41"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Brüder, mein Verlangen</w:t>
      </w:r>
      <w:r w:rsidRPr="00E97F5B">
        <w:rPr>
          <w:rFonts w:eastAsia="Times New Roman"/>
          <w:szCs w:val="24"/>
          <w:lang w:eastAsia="de-DE"/>
        </w:rPr>
        <w:br/>
        <w:t>Und mein herzlich Flehen</w:t>
      </w:r>
      <w:r w:rsidRPr="00E97F5B">
        <w:rPr>
          <w:rFonts w:eastAsia="Times New Roman"/>
          <w:szCs w:val="24"/>
          <w:lang w:eastAsia="de-DE"/>
        </w:rPr>
        <w:br/>
        <w:t xml:space="preserve">Kannst in </w:t>
      </w:r>
      <w:proofErr w:type="spellStart"/>
      <w:r w:rsidRPr="00E97F5B">
        <w:rPr>
          <w:rFonts w:eastAsia="Times New Roman"/>
          <w:szCs w:val="24"/>
          <w:lang w:eastAsia="de-DE"/>
        </w:rPr>
        <w:t>sonsten</w:t>
      </w:r>
      <w:proofErr w:type="spellEnd"/>
      <w:r w:rsidRPr="00E97F5B">
        <w:rPr>
          <w:rFonts w:eastAsia="Times New Roman"/>
          <w:szCs w:val="24"/>
          <w:lang w:eastAsia="de-DE"/>
        </w:rPr>
        <w:t xml:space="preserve"> Nichts bestehen,</w:t>
      </w:r>
      <w:r w:rsidRPr="00E97F5B">
        <w:rPr>
          <w:rFonts w:eastAsia="Times New Roman"/>
          <w:szCs w:val="24"/>
          <w:lang w:eastAsia="de-DE"/>
        </w:rPr>
        <w:br/>
        <w:t xml:space="preserve">Als </w:t>
      </w:r>
      <w:r w:rsidR="00360E4E" w:rsidRPr="00E97F5B">
        <w:rPr>
          <w:rFonts w:eastAsia="Times New Roman"/>
          <w:szCs w:val="24"/>
          <w:lang w:eastAsia="de-DE"/>
        </w:rPr>
        <w:t>dass</w:t>
      </w:r>
      <w:r w:rsidRPr="00E97F5B">
        <w:rPr>
          <w:rFonts w:eastAsia="Times New Roman"/>
          <w:szCs w:val="24"/>
          <w:lang w:eastAsia="de-DE"/>
        </w:rPr>
        <w:t xml:space="preserve"> wir doch Alle</w:t>
      </w:r>
      <w:r w:rsidRPr="00E97F5B">
        <w:rPr>
          <w:rFonts w:eastAsia="Times New Roman"/>
          <w:szCs w:val="24"/>
          <w:lang w:eastAsia="de-DE"/>
        </w:rPr>
        <w:br/>
        <w:t>So durchdrungen würden</w:t>
      </w:r>
      <w:r w:rsidRPr="00E97F5B">
        <w:rPr>
          <w:rFonts w:eastAsia="Times New Roman"/>
          <w:szCs w:val="24"/>
          <w:lang w:eastAsia="de-DE"/>
        </w:rPr>
        <w:br/>
        <w:t>Von dem Hirten unsrer Hürden,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der Sinn</w:t>
      </w:r>
      <w:r w:rsidRPr="00E97F5B">
        <w:rPr>
          <w:rFonts w:eastAsia="Times New Roman"/>
          <w:szCs w:val="24"/>
          <w:lang w:eastAsia="de-DE"/>
        </w:rPr>
        <w:br/>
        <w:t>Nur dahin Seine Blicke richte,</w:t>
      </w:r>
      <w:r w:rsidRPr="00E97F5B">
        <w:rPr>
          <w:rFonts w:eastAsia="Times New Roman"/>
          <w:szCs w:val="24"/>
          <w:lang w:eastAsia="de-DE"/>
        </w:rPr>
        <w:br/>
        <w:t xml:space="preserve">Sonst nichts Andres </w:t>
      </w:r>
      <w:proofErr w:type="spellStart"/>
      <w:r w:rsidRPr="00E97F5B">
        <w:rPr>
          <w:rFonts w:eastAsia="Times New Roman"/>
          <w:szCs w:val="24"/>
          <w:lang w:eastAsia="de-DE"/>
        </w:rPr>
        <w:t>tichte</w:t>
      </w:r>
      <w:proofErr w:type="spellEnd"/>
      <w:r w:rsidRPr="00E97F5B">
        <w:rPr>
          <w:rFonts w:eastAsia="Times New Roman"/>
          <w:szCs w:val="24"/>
          <w:lang w:eastAsia="de-DE"/>
        </w:rPr>
        <w:t>.</w:t>
      </w:r>
    </w:p>
    <w:p w14:paraId="47585B2D" w14:textId="2F91CF30"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bleibt doch der Schönste!</w:t>
      </w:r>
      <w:r w:rsidRPr="00E97F5B">
        <w:rPr>
          <w:rFonts w:eastAsia="Times New Roman"/>
          <w:szCs w:val="24"/>
          <w:lang w:eastAsia="de-DE"/>
        </w:rPr>
        <w:br/>
        <w:t>Nichts ist Ihm zu gleichen;</w:t>
      </w:r>
      <w:r w:rsidRPr="00E97F5B">
        <w:rPr>
          <w:rFonts w:eastAsia="Times New Roman"/>
          <w:szCs w:val="24"/>
          <w:lang w:eastAsia="de-DE"/>
        </w:rPr>
        <w:br/>
        <w:t>Alle Herrlichkeit muss weichen.</w:t>
      </w:r>
      <w:r w:rsidRPr="00E97F5B">
        <w:rPr>
          <w:rFonts w:eastAsia="Times New Roman"/>
          <w:szCs w:val="24"/>
          <w:lang w:eastAsia="de-DE"/>
        </w:rPr>
        <w:br/>
        <w:t>Auf der ganzen Erden</w:t>
      </w:r>
      <w:r w:rsidRPr="00E97F5B">
        <w:rPr>
          <w:rFonts w:eastAsia="Times New Roman"/>
          <w:szCs w:val="24"/>
          <w:lang w:eastAsia="de-DE"/>
        </w:rPr>
        <w:br/>
        <w:t>Wird Nichts so gefunden;</w:t>
      </w:r>
      <w:r w:rsidRPr="00E97F5B">
        <w:rPr>
          <w:rFonts w:eastAsia="Times New Roman"/>
          <w:szCs w:val="24"/>
          <w:lang w:eastAsia="de-DE"/>
        </w:rPr>
        <w:br/>
        <w:t>Wer des Hirten Treu‘ empfunden,</w:t>
      </w:r>
      <w:r w:rsidRPr="00E97F5B">
        <w:rPr>
          <w:rFonts w:eastAsia="Times New Roman"/>
          <w:szCs w:val="24"/>
          <w:lang w:eastAsia="de-DE"/>
        </w:rPr>
        <w:br/>
        <w:t>Der weiß dies</w:t>
      </w:r>
      <w:r w:rsidRPr="00E97F5B">
        <w:rPr>
          <w:rFonts w:eastAsia="Times New Roman"/>
          <w:szCs w:val="24"/>
          <w:lang w:eastAsia="de-DE"/>
        </w:rPr>
        <w:br/>
        <w:t>Ganz gewiss,</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bei Ihm zu wohnen</w:t>
      </w:r>
      <w:r w:rsidRPr="00E97F5B">
        <w:rPr>
          <w:rFonts w:eastAsia="Times New Roman"/>
          <w:szCs w:val="24"/>
          <w:lang w:eastAsia="de-DE"/>
        </w:rPr>
        <w:br/>
        <w:t>Alle Müh‘ kann lohnen.</w:t>
      </w:r>
    </w:p>
    <w:p w14:paraId="23AEAED5" w14:textId="73C490E3"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Hast du Das erwogen?</w:t>
      </w:r>
      <w:r w:rsidRPr="00E97F5B">
        <w:rPr>
          <w:rFonts w:eastAsia="Times New Roman"/>
          <w:szCs w:val="24"/>
          <w:lang w:eastAsia="de-DE"/>
        </w:rPr>
        <w:br/>
        <w:t>Ist dir’s völlig offen,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der’s höchste Glück getroffen,</w:t>
      </w:r>
      <w:r w:rsidRPr="00E97F5B">
        <w:rPr>
          <w:rFonts w:eastAsia="Times New Roman"/>
          <w:szCs w:val="24"/>
          <w:lang w:eastAsia="de-DE"/>
        </w:rPr>
        <w:br/>
        <w:t>Der sich diesem Hirten</w:t>
      </w:r>
      <w:r w:rsidRPr="00E97F5B">
        <w:rPr>
          <w:rFonts w:eastAsia="Times New Roman"/>
          <w:szCs w:val="24"/>
          <w:lang w:eastAsia="de-DE"/>
        </w:rPr>
        <w:br/>
        <w:t>Völlig übergeben?</w:t>
      </w:r>
      <w:r w:rsidRPr="00E97F5B">
        <w:rPr>
          <w:rFonts w:eastAsia="Times New Roman"/>
          <w:szCs w:val="24"/>
          <w:lang w:eastAsia="de-DE"/>
        </w:rPr>
        <w:br/>
        <w:t>Das, nur das heißt selig Leben,</w:t>
      </w:r>
      <w:r w:rsidRPr="00E97F5B">
        <w:rPr>
          <w:rFonts w:eastAsia="Times New Roman"/>
          <w:szCs w:val="24"/>
          <w:lang w:eastAsia="de-DE"/>
        </w:rPr>
        <w:br/>
        <w:t>Wenn man sich</w:t>
      </w:r>
      <w:r w:rsidRPr="00E97F5B">
        <w:rPr>
          <w:rFonts w:eastAsia="Times New Roman"/>
          <w:szCs w:val="24"/>
          <w:lang w:eastAsia="de-DE"/>
        </w:rPr>
        <w:br/>
        <w:t>Lediglich</w:t>
      </w:r>
      <w:r w:rsidRPr="00E97F5B">
        <w:rPr>
          <w:rFonts w:eastAsia="Times New Roman"/>
          <w:szCs w:val="24"/>
          <w:lang w:eastAsia="de-DE"/>
        </w:rPr>
        <w:br/>
        <w:t xml:space="preserve">Nach ihm </w:t>
      </w:r>
      <w:proofErr w:type="spellStart"/>
      <w:r w:rsidRPr="00E97F5B">
        <w:rPr>
          <w:rFonts w:eastAsia="Times New Roman"/>
          <w:szCs w:val="24"/>
          <w:lang w:eastAsia="de-DE"/>
        </w:rPr>
        <w:t>hingekehret</w:t>
      </w:r>
      <w:proofErr w:type="spellEnd"/>
      <w:r w:rsidRPr="00E97F5B">
        <w:rPr>
          <w:rFonts w:eastAsia="Times New Roman"/>
          <w:szCs w:val="24"/>
          <w:lang w:eastAsia="de-DE"/>
        </w:rPr>
        <w:t>,</w:t>
      </w:r>
      <w:r w:rsidRPr="00E97F5B">
        <w:rPr>
          <w:rFonts w:eastAsia="Times New Roman"/>
          <w:szCs w:val="24"/>
          <w:lang w:eastAsia="de-DE"/>
        </w:rPr>
        <w:br/>
        <w:t>und auf Ihn nur höret!</w:t>
      </w:r>
    </w:p>
    <w:p w14:paraId="7F75E0E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Herz! schon lange währen</w:t>
      </w:r>
      <w:r w:rsidRPr="00E97F5B">
        <w:rPr>
          <w:rFonts w:eastAsia="Times New Roman"/>
          <w:szCs w:val="24"/>
          <w:lang w:eastAsia="de-DE"/>
        </w:rPr>
        <w:br/>
        <w:t>Deine Gnadentage;</w:t>
      </w:r>
      <w:r w:rsidRPr="00E97F5B">
        <w:rPr>
          <w:rFonts w:eastAsia="Times New Roman"/>
          <w:szCs w:val="24"/>
          <w:lang w:eastAsia="de-DE"/>
        </w:rPr>
        <w:br/>
        <w:t>Nun ist deines Hirten Frage:</w:t>
      </w:r>
      <w:r w:rsidRPr="00E97F5B">
        <w:rPr>
          <w:rFonts w:eastAsia="Times New Roman"/>
          <w:szCs w:val="24"/>
          <w:lang w:eastAsia="de-DE"/>
        </w:rPr>
        <w:br/>
        <w:t>Bist du auch Mein Schäflein?</w:t>
      </w:r>
      <w:r w:rsidRPr="00E97F5B">
        <w:rPr>
          <w:rFonts w:eastAsia="Times New Roman"/>
          <w:szCs w:val="24"/>
          <w:lang w:eastAsia="de-DE"/>
        </w:rPr>
        <w:br/>
        <w:t>Bist du Meine Freude?</w:t>
      </w:r>
      <w:r w:rsidRPr="00E97F5B">
        <w:rPr>
          <w:rFonts w:eastAsia="Times New Roman"/>
          <w:szCs w:val="24"/>
          <w:lang w:eastAsia="de-DE"/>
        </w:rPr>
        <w:br/>
        <w:t>Kennst du Meine Lebensweide?</w:t>
      </w:r>
      <w:r w:rsidRPr="00E97F5B">
        <w:rPr>
          <w:rFonts w:eastAsia="Times New Roman"/>
          <w:szCs w:val="24"/>
          <w:lang w:eastAsia="de-DE"/>
        </w:rPr>
        <w:br/>
        <w:t>Hast auch du</w:t>
      </w:r>
      <w:r w:rsidRPr="00E97F5B">
        <w:rPr>
          <w:rFonts w:eastAsia="Times New Roman"/>
          <w:szCs w:val="24"/>
          <w:lang w:eastAsia="de-DE"/>
        </w:rPr>
        <w:br/>
        <w:t>Endlich Ruh</w:t>
      </w:r>
      <w:r w:rsidRPr="00E97F5B">
        <w:rPr>
          <w:rFonts w:eastAsia="Times New Roman"/>
          <w:szCs w:val="24"/>
          <w:lang w:eastAsia="de-DE"/>
        </w:rPr>
        <w:br/>
        <w:t>Vor der Eigenliebe?</w:t>
      </w:r>
      <w:r w:rsidRPr="00E97F5B">
        <w:rPr>
          <w:rFonts w:eastAsia="Times New Roman"/>
          <w:szCs w:val="24"/>
          <w:lang w:eastAsia="de-DE"/>
        </w:rPr>
        <w:br/>
        <w:t xml:space="preserve">Hast du sanfte Triebe? </w:t>
      </w:r>
    </w:p>
    <w:p w14:paraId="6842726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Hör‘ nicht auf zu ziehen,</w:t>
      </w:r>
      <w:r w:rsidRPr="00E97F5B">
        <w:rPr>
          <w:rFonts w:eastAsia="Times New Roman"/>
          <w:szCs w:val="24"/>
          <w:lang w:eastAsia="de-DE"/>
        </w:rPr>
        <w:br/>
        <w:t xml:space="preserve">HErr, in </w:t>
      </w:r>
      <w:proofErr w:type="spellStart"/>
      <w:r w:rsidRPr="00E97F5B">
        <w:rPr>
          <w:rFonts w:eastAsia="Times New Roman"/>
          <w:szCs w:val="24"/>
          <w:lang w:eastAsia="de-DE"/>
        </w:rPr>
        <w:t>künft’gen</w:t>
      </w:r>
      <w:proofErr w:type="spellEnd"/>
      <w:r w:rsidRPr="00E97F5B">
        <w:rPr>
          <w:rFonts w:eastAsia="Times New Roman"/>
          <w:szCs w:val="24"/>
          <w:lang w:eastAsia="de-DE"/>
        </w:rPr>
        <w:t xml:space="preserve"> Jahren,</w:t>
      </w:r>
      <w:r w:rsidRPr="00E97F5B">
        <w:rPr>
          <w:rFonts w:eastAsia="Times New Roman"/>
          <w:szCs w:val="24"/>
          <w:lang w:eastAsia="de-DE"/>
        </w:rPr>
        <w:br/>
        <w:t>Wie wir’s bis daher erfahren!</w:t>
      </w:r>
      <w:r w:rsidRPr="00E97F5B">
        <w:rPr>
          <w:rFonts w:eastAsia="Times New Roman"/>
          <w:szCs w:val="24"/>
          <w:lang w:eastAsia="de-DE"/>
        </w:rPr>
        <w:br/>
        <w:t>Du bist oft so kräftig</w:t>
      </w:r>
      <w:r w:rsidRPr="00E97F5B">
        <w:rPr>
          <w:rFonts w:eastAsia="Times New Roman"/>
          <w:szCs w:val="24"/>
          <w:lang w:eastAsia="de-DE"/>
        </w:rPr>
        <w:br/>
        <w:t>Unter uns gekommen,</w:t>
      </w:r>
      <w:r w:rsidRPr="00E97F5B">
        <w:rPr>
          <w:rFonts w:eastAsia="Times New Roman"/>
          <w:szCs w:val="24"/>
          <w:lang w:eastAsia="de-DE"/>
        </w:rPr>
        <w:br/>
        <w:t>Hast uns mächtig hingenommen.</w:t>
      </w:r>
      <w:r w:rsidRPr="00E97F5B">
        <w:rPr>
          <w:rFonts w:eastAsia="Times New Roman"/>
          <w:szCs w:val="24"/>
          <w:lang w:eastAsia="de-DE"/>
        </w:rPr>
        <w:br/>
        <w:t>Nimm der Schar</w:t>
      </w:r>
      <w:r w:rsidRPr="00E97F5B">
        <w:rPr>
          <w:rFonts w:eastAsia="Times New Roman"/>
          <w:szCs w:val="24"/>
          <w:lang w:eastAsia="de-DE"/>
        </w:rPr>
        <w:br/>
        <w:t>Ferner wahr!</w:t>
      </w:r>
      <w:r w:rsidRPr="00E97F5B">
        <w:rPr>
          <w:rFonts w:eastAsia="Times New Roman"/>
          <w:szCs w:val="24"/>
          <w:lang w:eastAsia="de-DE"/>
        </w:rPr>
        <w:br/>
        <w:t>Gib ihr solch ein Wesen,</w:t>
      </w:r>
      <w:r w:rsidRPr="00E97F5B">
        <w:rPr>
          <w:rFonts w:eastAsia="Times New Roman"/>
          <w:szCs w:val="24"/>
          <w:lang w:eastAsia="de-DE"/>
        </w:rPr>
        <w:br/>
        <w:t xml:space="preserve">Drin Dein Bild zu lesen! </w:t>
      </w:r>
    </w:p>
    <w:p w14:paraId="582BF44B" w14:textId="1EA8C13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Vater in der Höhe!</w:t>
      </w:r>
      <w:r w:rsidRPr="00E97F5B">
        <w:rPr>
          <w:rFonts w:eastAsia="Times New Roman"/>
          <w:szCs w:val="24"/>
          <w:lang w:eastAsia="de-DE"/>
        </w:rPr>
        <w:br/>
        <w:t>Diese Kindesbitten</w:t>
      </w:r>
      <w:r w:rsidRPr="00E97F5B">
        <w:rPr>
          <w:rFonts w:eastAsia="Times New Roman"/>
          <w:szCs w:val="24"/>
          <w:lang w:eastAsia="de-DE"/>
        </w:rPr>
        <w:br/>
        <w:t>Dir vor Deinen Thron wir schütten:</w:t>
      </w:r>
      <w:r w:rsidRPr="00E97F5B">
        <w:rPr>
          <w:rFonts w:eastAsia="Times New Roman"/>
          <w:szCs w:val="24"/>
          <w:lang w:eastAsia="de-DE"/>
        </w:rPr>
        <w:br/>
        <w:t>Du wirst sie erhören,</w:t>
      </w:r>
      <w:r w:rsidRPr="00E97F5B">
        <w:rPr>
          <w:rFonts w:eastAsia="Times New Roman"/>
          <w:szCs w:val="24"/>
          <w:lang w:eastAsia="de-DE"/>
        </w:rPr>
        <w:br/>
        <w:t>Wirst sie nicht beschämen,</w:t>
      </w:r>
      <w:r w:rsidRPr="00E97F5B">
        <w:rPr>
          <w:rFonts w:eastAsia="Times New Roman"/>
          <w:szCs w:val="24"/>
          <w:lang w:eastAsia="de-DE"/>
        </w:rPr>
        <w:br/>
        <w:t>Sondern in die Zucht uns nehmen,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wir hier</w:t>
      </w:r>
      <w:r w:rsidRPr="00E97F5B">
        <w:rPr>
          <w:rFonts w:eastAsia="Times New Roman"/>
          <w:szCs w:val="24"/>
          <w:lang w:eastAsia="de-DE"/>
        </w:rPr>
        <w:br/>
        <w:t>Deine Zier,</w:t>
      </w:r>
      <w:r w:rsidRPr="00E97F5B">
        <w:rPr>
          <w:rFonts w:eastAsia="Times New Roman"/>
          <w:szCs w:val="24"/>
          <w:lang w:eastAsia="de-DE"/>
        </w:rPr>
        <w:br/>
        <w:t>und dem Sohn auf Erden</w:t>
      </w:r>
      <w:r w:rsidRPr="00E97F5B">
        <w:rPr>
          <w:rFonts w:eastAsia="Times New Roman"/>
          <w:szCs w:val="24"/>
          <w:lang w:eastAsia="de-DE"/>
        </w:rPr>
        <w:br/>
        <w:t xml:space="preserve">Noch ein Lustspiel werden. </w:t>
      </w:r>
    </w:p>
    <w:p w14:paraId="2947CC65" w14:textId="77777777" w:rsidR="007216F1" w:rsidRDefault="007216F1" w:rsidP="007216F1">
      <w:pPr>
        <w:pStyle w:val="berschrift1"/>
      </w:pPr>
      <w:r w:rsidRPr="00E97F5B">
        <w:t>Christenherz, ermanne dich</w:t>
      </w:r>
    </w:p>
    <w:p w14:paraId="42790EC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Christenherz, ermanne dich,</w:t>
      </w:r>
      <w:r w:rsidRPr="00E97F5B">
        <w:rPr>
          <w:rFonts w:eastAsia="Times New Roman"/>
          <w:szCs w:val="24"/>
          <w:lang w:eastAsia="de-DE"/>
        </w:rPr>
        <w:br/>
        <w:t>Christi Lehre recht zu preisen;</w:t>
      </w:r>
      <w:r w:rsidRPr="00E97F5B">
        <w:rPr>
          <w:rFonts w:eastAsia="Times New Roman"/>
          <w:szCs w:val="24"/>
          <w:lang w:eastAsia="de-DE"/>
        </w:rPr>
        <w:br/>
        <w:t>Lass dich Sein Wort sicherlich,</w:t>
      </w:r>
      <w:r w:rsidRPr="00E97F5B">
        <w:rPr>
          <w:rFonts w:eastAsia="Times New Roman"/>
          <w:szCs w:val="24"/>
          <w:lang w:eastAsia="de-DE"/>
        </w:rPr>
        <w:br/>
        <w:t xml:space="preserve">Treue Seele, unterweisen! </w:t>
      </w:r>
    </w:p>
    <w:p w14:paraId="39393BE4" w14:textId="77777777" w:rsidR="007216F1" w:rsidRPr="00E97F5B" w:rsidRDefault="007216F1" w:rsidP="007216F1">
      <w:pPr>
        <w:spacing w:before="100" w:beforeAutospacing="1" w:after="100" w:afterAutospacing="1" w:line="240" w:lineRule="auto"/>
        <w:rPr>
          <w:rFonts w:eastAsia="Times New Roman"/>
          <w:szCs w:val="24"/>
          <w:lang w:eastAsia="de-DE"/>
        </w:rPr>
      </w:pPr>
      <w:proofErr w:type="spellStart"/>
      <w:r w:rsidRPr="00E97F5B">
        <w:rPr>
          <w:rFonts w:eastAsia="Times New Roman"/>
          <w:szCs w:val="24"/>
          <w:lang w:eastAsia="de-DE"/>
        </w:rPr>
        <w:t>Richt’st</w:t>
      </w:r>
      <w:proofErr w:type="spellEnd"/>
      <w:r w:rsidRPr="00E97F5B">
        <w:rPr>
          <w:rFonts w:eastAsia="Times New Roman"/>
          <w:szCs w:val="24"/>
          <w:lang w:eastAsia="de-DE"/>
        </w:rPr>
        <w:t xml:space="preserve"> du dich nach diesem Wind,</w:t>
      </w:r>
      <w:r w:rsidRPr="00E97F5B">
        <w:rPr>
          <w:rFonts w:eastAsia="Times New Roman"/>
          <w:szCs w:val="24"/>
          <w:lang w:eastAsia="de-DE"/>
        </w:rPr>
        <w:br/>
        <w:t>Brauchst du dich nicht umzudrehen,</w:t>
      </w:r>
      <w:r w:rsidRPr="00E97F5B">
        <w:rPr>
          <w:rFonts w:eastAsia="Times New Roman"/>
          <w:szCs w:val="24"/>
          <w:lang w:eastAsia="de-DE"/>
        </w:rPr>
        <w:br/>
        <w:t>Kannst gerade und geschwind</w:t>
      </w:r>
      <w:r w:rsidRPr="00E97F5B">
        <w:rPr>
          <w:rFonts w:eastAsia="Times New Roman"/>
          <w:szCs w:val="24"/>
          <w:lang w:eastAsia="de-DE"/>
        </w:rPr>
        <w:br/>
        <w:t xml:space="preserve">Gottes Port entgegengehen. </w:t>
      </w:r>
    </w:p>
    <w:p w14:paraId="63BB71D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Sollst du streiten, streit getrost!</w:t>
      </w:r>
      <w:r w:rsidRPr="00E97F5B">
        <w:rPr>
          <w:rFonts w:eastAsia="Times New Roman"/>
          <w:szCs w:val="24"/>
          <w:lang w:eastAsia="de-DE"/>
        </w:rPr>
        <w:br/>
        <w:t>Sollst du beten, sei versunken;</w:t>
      </w:r>
      <w:r w:rsidRPr="00E97F5B">
        <w:rPr>
          <w:rFonts w:eastAsia="Times New Roman"/>
          <w:szCs w:val="24"/>
          <w:lang w:eastAsia="de-DE"/>
        </w:rPr>
        <w:br/>
        <w:t>Scheint dir gleich der Feind erbost:</w:t>
      </w:r>
      <w:r w:rsidRPr="00E97F5B">
        <w:rPr>
          <w:rFonts w:eastAsia="Times New Roman"/>
          <w:szCs w:val="24"/>
          <w:lang w:eastAsia="de-DE"/>
        </w:rPr>
        <w:br/>
        <w:t>Ist doch Pharao ertrunken!</w:t>
      </w:r>
    </w:p>
    <w:p w14:paraId="290C3BE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Israel wird nicht ereilt;</w:t>
      </w:r>
      <w:r w:rsidRPr="00E97F5B">
        <w:rPr>
          <w:rFonts w:eastAsia="Times New Roman"/>
          <w:szCs w:val="24"/>
          <w:lang w:eastAsia="de-DE"/>
        </w:rPr>
        <w:br/>
        <w:t>Israel, lass dir nicht grauen!</w:t>
      </w:r>
      <w:r w:rsidRPr="00E97F5B">
        <w:rPr>
          <w:rFonts w:eastAsia="Times New Roman"/>
          <w:szCs w:val="24"/>
          <w:lang w:eastAsia="de-DE"/>
        </w:rPr>
        <w:br/>
        <w:t>Der das rote Meer zerteilt,</w:t>
      </w:r>
      <w:r w:rsidRPr="00E97F5B">
        <w:rPr>
          <w:rFonts w:eastAsia="Times New Roman"/>
          <w:szCs w:val="24"/>
          <w:lang w:eastAsia="de-DE"/>
        </w:rPr>
        <w:br/>
        <w:t>Dem ist gut sich anvertrauen.</w:t>
      </w:r>
    </w:p>
    <w:p w14:paraId="5562AFC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 auf Sein Wort geht und steht,</w:t>
      </w:r>
      <w:r w:rsidRPr="00E97F5B">
        <w:rPr>
          <w:rFonts w:eastAsia="Times New Roman"/>
          <w:szCs w:val="24"/>
          <w:lang w:eastAsia="de-DE"/>
        </w:rPr>
        <w:br/>
        <w:t>Darauf kämpft und stille lieget,</w:t>
      </w:r>
      <w:r w:rsidRPr="00E97F5B">
        <w:rPr>
          <w:rFonts w:eastAsia="Times New Roman"/>
          <w:szCs w:val="24"/>
          <w:lang w:eastAsia="de-DE"/>
        </w:rPr>
        <w:br/>
        <w:t>Dessen Horn wird hoch erhöht,</w:t>
      </w:r>
      <w:r w:rsidRPr="00E97F5B">
        <w:rPr>
          <w:rFonts w:eastAsia="Times New Roman"/>
          <w:szCs w:val="24"/>
          <w:lang w:eastAsia="de-DE"/>
        </w:rPr>
        <w:br/>
        <w:t xml:space="preserve">Dessen Gegner wird besieget. </w:t>
      </w:r>
    </w:p>
    <w:p w14:paraId="45FD9113" w14:textId="77777777" w:rsidR="007216F1" w:rsidRPr="00E97F5B" w:rsidRDefault="007216F1" w:rsidP="007216F1">
      <w:pPr>
        <w:pStyle w:val="berschrift1"/>
      </w:pPr>
      <w:r w:rsidRPr="00E97F5B">
        <w:t>Christi Blut und Gerechtigkeit</w:t>
      </w:r>
    </w:p>
    <w:p w14:paraId="2BB3597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Christi Blut und Gerechtigkeit,</w:t>
      </w:r>
      <w:r w:rsidRPr="00E97F5B">
        <w:rPr>
          <w:rFonts w:eastAsia="Times New Roman"/>
          <w:szCs w:val="24"/>
          <w:lang w:eastAsia="de-DE"/>
        </w:rPr>
        <w:br/>
        <w:t>Das ist mein Schmuck und Ehrenkleid;</w:t>
      </w:r>
      <w:r w:rsidRPr="00E97F5B">
        <w:rPr>
          <w:rFonts w:eastAsia="Times New Roman"/>
          <w:szCs w:val="24"/>
          <w:lang w:eastAsia="de-DE"/>
        </w:rPr>
        <w:br/>
        <w:t xml:space="preserve">Damit will ich vor Gott </w:t>
      </w:r>
      <w:proofErr w:type="spellStart"/>
      <w:r w:rsidRPr="00E97F5B">
        <w:rPr>
          <w:rFonts w:eastAsia="Times New Roman"/>
          <w:szCs w:val="24"/>
          <w:lang w:eastAsia="de-DE"/>
        </w:rPr>
        <w:t>bestehn</w:t>
      </w:r>
      <w:proofErr w:type="spellEnd"/>
      <w:r w:rsidRPr="00E97F5B">
        <w:rPr>
          <w:rFonts w:eastAsia="Times New Roman"/>
          <w:szCs w:val="24"/>
          <w:lang w:eastAsia="de-DE"/>
        </w:rPr>
        <w:t>,</w:t>
      </w:r>
      <w:r w:rsidRPr="00E97F5B">
        <w:rPr>
          <w:rFonts w:eastAsia="Times New Roman"/>
          <w:szCs w:val="24"/>
          <w:lang w:eastAsia="de-DE"/>
        </w:rPr>
        <w:br/>
        <w:t xml:space="preserve">Wenn ich zum Himmel </w:t>
      </w:r>
      <w:proofErr w:type="spellStart"/>
      <w:r w:rsidRPr="00E97F5B">
        <w:rPr>
          <w:rFonts w:eastAsia="Times New Roman"/>
          <w:szCs w:val="24"/>
          <w:lang w:eastAsia="de-DE"/>
        </w:rPr>
        <w:t>werd</w:t>
      </w:r>
      <w:proofErr w:type="spellEnd"/>
      <w:r w:rsidRPr="00E97F5B">
        <w:rPr>
          <w:rFonts w:eastAsia="Times New Roman"/>
          <w:szCs w:val="24"/>
          <w:lang w:eastAsia="de-DE"/>
        </w:rPr>
        <w:t xml:space="preserve">‘ </w:t>
      </w:r>
      <w:proofErr w:type="spellStart"/>
      <w:r w:rsidRPr="00E97F5B">
        <w:rPr>
          <w:rFonts w:eastAsia="Times New Roman"/>
          <w:szCs w:val="24"/>
          <w:lang w:eastAsia="de-DE"/>
        </w:rPr>
        <w:t>eingehn</w:t>
      </w:r>
      <w:proofErr w:type="spellEnd"/>
      <w:r w:rsidRPr="00E97F5B">
        <w:rPr>
          <w:rFonts w:eastAsia="Times New Roman"/>
          <w:szCs w:val="24"/>
          <w:lang w:eastAsia="de-DE"/>
        </w:rPr>
        <w:t>.</w:t>
      </w:r>
    </w:p>
    <w:p w14:paraId="1A7B5890" w14:textId="487AE2D1"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Denn </w:t>
      </w:r>
      <w:proofErr w:type="spellStart"/>
      <w:r w:rsidRPr="00E97F5B">
        <w:rPr>
          <w:rFonts w:eastAsia="Times New Roman"/>
          <w:szCs w:val="24"/>
          <w:lang w:eastAsia="de-DE"/>
        </w:rPr>
        <w:t>tret</w:t>
      </w:r>
      <w:proofErr w:type="spellEnd"/>
      <w:r w:rsidRPr="00E97F5B">
        <w:rPr>
          <w:rFonts w:eastAsia="Times New Roman"/>
          <w:szCs w:val="24"/>
          <w:lang w:eastAsia="de-DE"/>
        </w:rPr>
        <w:t xml:space="preserve">‘ ich gleich mit </w:t>
      </w:r>
      <w:proofErr w:type="spellStart"/>
      <w:r w:rsidRPr="00E97F5B">
        <w:rPr>
          <w:rFonts w:eastAsia="Times New Roman"/>
          <w:szCs w:val="24"/>
          <w:lang w:eastAsia="de-DE"/>
        </w:rPr>
        <w:t>vor’s</w:t>
      </w:r>
      <w:proofErr w:type="spellEnd"/>
      <w:r w:rsidRPr="00E97F5B">
        <w:rPr>
          <w:rFonts w:eastAsia="Times New Roman"/>
          <w:szCs w:val="24"/>
          <w:lang w:eastAsia="de-DE"/>
        </w:rPr>
        <w:t xml:space="preserve"> Gericht,</w:t>
      </w:r>
      <w:r w:rsidRPr="00E97F5B">
        <w:rPr>
          <w:rFonts w:eastAsia="Times New Roman"/>
          <w:szCs w:val="24"/>
          <w:lang w:eastAsia="de-DE"/>
        </w:rPr>
        <w:br/>
        <w:t>Es kommt zu keiner Klage nicht;</w:t>
      </w:r>
      <w:r w:rsidRPr="00E97F5B">
        <w:rPr>
          <w:rFonts w:eastAsia="Times New Roman"/>
          <w:szCs w:val="24"/>
          <w:lang w:eastAsia="de-DE"/>
        </w:rPr>
        <w:br/>
        <w:t>Das macht, ich bin schon absolvi</w:t>
      </w:r>
      <w:r w:rsidR="00360E4E">
        <w:rPr>
          <w:rFonts w:eastAsia="Times New Roman"/>
          <w:szCs w:val="24"/>
          <w:lang w:eastAsia="de-DE"/>
        </w:rPr>
        <w:t>e</w:t>
      </w:r>
      <w:r w:rsidRPr="00E97F5B">
        <w:rPr>
          <w:rFonts w:eastAsia="Times New Roman"/>
          <w:szCs w:val="24"/>
          <w:lang w:eastAsia="de-DE"/>
        </w:rPr>
        <w:t>rt,</w:t>
      </w:r>
      <w:r w:rsidRPr="00E97F5B">
        <w:rPr>
          <w:rFonts w:eastAsia="Times New Roman"/>
          <w:szCs w:val="24"/>
          <w:lang w:eastAsia="de-DE"/>
        </w:rPr>
        <w:br/>
        <w:t>Und meine Schuld ist abgeführt.</w:t>
      </w:r>
    </w:p>
    <w:p w14:paraId="0901403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 Rechnung hängt am Kreuzes holz,</w:t>
      </w:r>
      <w:r w:rsidRPr="00E97F5B">
        <w:rPr>
          <w:rFonts w:eastAsia="Times New Roman"/>
          <w:szCs w:val="24"/>
          <w:lang w:eastAsia="de-DE"/>
        </w:rPr>
        <w:br/>
        <w:t xml:space="preserve">Da </w:t>
      </w:r>
      <w:proofErr w:type="spellStart"/>
      <w:r w:rsidRPr="00E97F5B">
        <w:rPr>
          <w:rFonts w:eastAsia="Times New Roman"/>
          <w:szCs w:val="24"/>
          <w:lang w:eastAsia="de-DE"/>
        </w:rPr>
        <w:t>siehet</w:t>
      </w:r>
      <w:proofErr w:type="spellEnd"/>
      <w:r w:rsidRPr="00E97F5B">
        <w:rPr>
          <w:rFonts w:eastAsia="Times New Roman"/>
          <w:szCs w:val="24"/>
          <w:lang w:eastAsia="de-DE"/>
        </w:rPr>
        <w:t xml:space="preserve"> sie des Teufels Stolz;</w:t>
      </w:r>
      <w:r w:rsidRPr="00E97F5B">
        <w:rPr>
          <w:rFonts w:eastAsia="Times New Roman"/>
          <w:szCs w:val="24"/>
          <w:lang w:eastAsia="de-DE"/>
        </w:rPr>
        <w:br/>
        <w:t xml:space="preserve">Die Nägel, die das Lamm </w:t>
      </w:r>
      <w:proofErr w:type="spellStart"/>
      <w:r w:rsidRPr="00E97F5B">
        <w:rPr>
          <w:rFonts w:eastAsia="Times New Roman"/>
          <w:szCs w:val="24"/>
          <w:lang w:eastAsia="de-DE"/>
        </w:rPr>
        <w:t>verwund’t</w:t>
      </w:r>
      <w:proofErr w:type="spellEnd"/>
      <w:r w:rsidRPr="00E97F5B">
        <w:rPr>
          <w:rFonts w:eastAsia="Times New Roman"/>
          <w:szCs w:val="24"/>
          <w:lang w:eastAsia="de-DE"/>
        </w:rPr>
        <w:t>,</w:t>
      </w:r>
      <w:r w:rsidRPr="00E97F5B">
        <w:rPr>
          <w:rFonts w:eastAsia="Times New Roman"/>
          <w:szCs w:val="24"/>
          <w:lang w:eastAsia="de-DE"/>
        </w:rPr>
        <w:br/>
        <w:t>Zerrissen ganz den alten Bund.</w:t>
      </w:r>
    </w:p>
    <w:p w14:paraId="100A394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er nun noch so hart und schwer</w:t>
      </w:r>
      <w:r w:rsidRPr="00E97F5B">
        <w:rPr>
          <w:rFonts w:eastAsia="Times New Roman"/>
          <w:szCs w:val="24"/>
          <w:lang w:eastAsia="de-DE"/>
        </w:rPr>
        <w:br/>
        <w:t>Mit meinem Blut geschrieben wär‘,</w:t>
      </w:r>
      <w:r w:rsidRPr="00E97F5B">
        <w:rPr>
          <w:rFonts w:eastAsia="Times New Roman"/>
          <w:szCs w:val="24"/>
          <w:lang w:eastAsia="de-DE"/>
        </w:rPr>
        <w:br/>
        <w:t>So ist’s nun völlig aus damit,</w:t>
      </w:r>
      <w:r w:rsidRPr="00E97F5B">
        <w:rPr>
          <w:rFonts w:eastAsia="Times New Roman"/>
          <w:szCs w:val="24"/>
          <w:lang w:eastAsia="de-DE"/>
        </w:rPr>
        <w:br/>
        <w:t xml:space="preserve">Und ich bin aller </w:t>
      </w:r>
      <w:proofErr w:type="spellStart"/>
      <w:r w:rsidRPr="00E97F5B">
        <w:rPr>
          <w:rFonts w:eastAsia="Times New Roman"/>
          <w:szCs w:val="24"/>
          <w:lang w:eastAsia="de-DE"/>
        </w:rPr>
        <w:t>Ford’rung</w:t>
      </w:r>
      <w:proofErr w:type="spellEnd"/>
      <w:r w:rsidRPr="00E97F5B">
        <w:rPr>
          <w:rFonts w:eastAsia="Times New Roman"/>
          <w:szCs w:val="24"/>
          <w:lang w:eastAsia="de-DE"/>
        </w:rPr>
        <w:t xml:space="preserve"> quitt.</w:t>
      </w:r>
    </w:p>
    <w:p w14:paraId="73443FD1" w14:textId="48DBD724"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Ich weiß, der Teufel glaubt’s zuvor,</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er uns so </w:t>
      </w:r>
      <w:r w:rsidR="00360E4E" w:rsidRPr="00E97F5B">
        <w:rPr>
          <w:rFonts w:eastAsia="Times New Roman"/>
          <w:szCs w:val="24"/>
          <w:lang w:eastAsia="de-DE"/>
        </w:rPr>
        <w:t>durchs</w:t>
      </w:r>
      <w:r w:rsidRPr="00E97F5B">
        <w:rPr>
          <w:rFonts w:eastAsia="Times New Roman"/>
          <w:szCs w:val="24"/>
          <w:lang w:eastAsia="de-DE"/>
        </w:rPr>
        <w:t xml:space="preserve"> Recht verlor,</w:t>
      </w:r>
      <w:r w:rsidRPr="00E97F5B">
        <w:rPr>
          <w:rFonts w:eastAsia="Times New Roman"/>
          <w:szCs w:val="24"/>
          <w:lang w:eastAsia="de-DE"/>
        </w:rPr>
        <w:br/>
        <w:t xml:space="preserve">Und alle die </w:t>
      </w:r>
      <w:proofErr w:type="spellStart"/>
      <w:r w:rsidRPr="00E97F5B">
        <w:rPr>
          <w:rFonts w:eastAsia="Times New Roman"/>
          <w:szCs w:val="24"/>
          <w:lang w:eastAsia="de-DE"/>
        </w:rPr>
        <w:t>gefangnen</w:t>
      </w:r>
      <w:proofErr w:type="spellEnd"/>
      <w:r w:rsidRPr="00E97F5B">
        <w:rPr>
          <w:rFonts w:eastAsia="Times New Roman"/>
          <w:szCs w:val="24"/>
          <w:lang w:eastAsia="de-DE"/>
        </w:rPr>
        <w:t xml:space="preserve"> </w:t>
      </w:r>
      <w:proofErr w:type="spellStart"/>
      <w:r w:rsidRPr="00E97F5B">
        <w:rPr>
          <w:rFonts w:eastAsia="Times New Roman"/>
          <w:szCs w:val="24"/>
          <w:lang w:eastAsia="de-DE"/>
        </w:rPr>
        <w:t>Leut</w:t>
      </w:r>
      <w:proofErr w:type="spellEnd"/>
      <w:r w:rsidRPr="00E97F5B">
        <w:rPr>
          <w:rFonts w:eastAsia="Times New Roman"/>
          <w:szCs w:val="24"/>
          <w:lang w:eastAsia="de-DE"/>
        </w:rPr>
        <w:t>‘</w:t>
      </w:r>
      <w:r w:rsidRPr="00E97F5B">
        <w:rPr>
          <w:rFonts w:eastAsia="Times New Roman"/>
          <w:szCs w:val="24"/>
          <w:lang w:eastAsia="de-DE"/>
        </w:rPr>
        <w:br/>
        <w:t>Mit der höchsten Gerechtigkeit.</w:t>
      </w:r>
    </w:p>
    <w:p w14:paraId="1C512BC4" w14:textId="69136534"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Nun, das heilig – </w:t>
      </w:r>
      <w:proofErr w:type="spellStart"/>
      <w:r w:rsidRPr="00E97F5B">
        <w:rPr>
          <w:rFonts w:eastAsia="Times New Roman"/>
          <w:szCs w:val="24"/>
          <w:lang w:eastAsia="de-DE"/>
        </w:rPr>
        <w:t>unschuld’ge</w:t>
      </w:r>
      <w:proofErr w:type="spellEnd"/>
      <w:r w:rsidRPr="00E97F5B">
        <w:rPr>
          <w:rFonts w:eastAsia="Times New Roman"/>
          <w:szCs w:val="24"/>
          <w:lang w:eastAsia="de-DE"/>
        </w:rPr>
        <w:t xml:space="preserve"> Lamm,</w:t>
      </w:r>
      <w:r w:rsidRPr="00E97F5B">
        <w:rPr>
          <w:rFonts w:eastAsia="Times New Roman"/>
          <w:szCs w:val="24"/>
          <w:lang w:eastAsia="de-DE"/>
        </w:rPr>
        <w:br/>
        <w:t>Das an dem rauen Kreuzesstamm</w:t>
      </w:r>
      <w:r w:rsidRPr="00E97F5B">
        <w:rPr>
          <w:rFonts w:eastAsia="Times New Roman"/>
          <w:szCs w:val="24"/>
          <w:lang w:eastAsia="de-DE"/>
        </w:rPr>
        <w:br/>
        <w:t>Für meine Seel‘ gestorben ist,</w:t>
      </w:r>
      <w:r w:rsidRPr="00E97F5B">
        <w:rPr>
          <w:rFonts w:eastAsia="Times New Roman"/>
          <w:szCs w:val="24"/>
          <w:lang w:eastAsia="de-DE"/>
        </w:rPr>
        <w:br/>
        <w:t>Erkenn‘ ich für den HErrn und Christ.</w:t>
      </w:r>
    </w:p>
    <w:p w14:paraId="7108B4F9" w14:textId="281E731A"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Ich glaube, </w:t>
      </w:r>
      <w:r w:rsidR="00360E4E" w:rsidRPr="00E97F5B">
        <w:rPr>
          <w:rFonts w:eastAsia="Times New Roman"/>
          <w:szCs w:val="24"/>
          <w:lang w:eastAsia="de-DE"/>
        </w:rPr>
        <w:t>dass</w:t>
      </w:r>
      <w:r w:rsidRPr="00E97F5B">
        <w:rPr>
          <w:rFonts w:eastAsia="Times New Roman"/>
          <w:szCs w:val="24"/>
          <w:lang w:eastAsia="de-DE"/>
        </w:rPr>
        <w:t xml:space="preserve"> Sein teures Blut</w:t>
      </w:r>
      <w:r w:rsidRPr="00E97F5B">
        <w:rPr>
          <w:rFonts w:eastAsia="Times New Roman"/>
          <w:szCs w:val="24"/>
          <w:lang w:eastAsia="de-DE"/>
        </w:rPr>
        <w:br/>
        <w:t>Das allerunschätzbarste Gut,</w:t>
      </w:r>
      <w:r w:rsidRPr="00E97F5B">
        <w:rPr>
          <w:rFonts w:eastAsia="Times New Roman"/>
          <w:szCs w:val="24"/>
          <w:lang w:eastAsia="de-DE"/>
        </w:rPr>
        <w:br/>
        <w:t xml:space="preserve">Und </w:t>
      </w:r>
      <w:r w:rsidR="00360E4E" w:rsidRPr="00E97F5B">
        <w:rPr>
          <w:rFonts w:eastAsia="Times New Roman"/>
          <w:szCs w:val="24"/>
          <w:lang w:eastAsia="de-DE"/>
        </w:rPr>
        <w:t>dass</w:t>
      </w:r>
      <w:r w:rsidRPr="00E97F5B">
        <w:rPr>
          <w:rFonts w:eastAsia="Times New Roman"/>
          <w:szCs w:val="24"/>
          <w:lang w:eastAsia="de-DE"/>
        </w:rPr>
        <w:t xml:space="preserve"> es Gottes Schätze füllt,</w:t>
      </w:r>
      <w:r w:rsidRPr="00E97F5B">
        <w:rPr>
          <w:rFonts w:eastAsia="Times New Roman"/>
          <w:szCs w:val="24"/>
          <w:lang w:eastAsia="de-DE"/>
        </w:rPr>
        <w:br/>
        <w:t>Und ewig in dem Himmel gilt.</w:t>
      </w:r>
    </w:p>
    <w:p w14:paraId="7613AC31" w14:textId="344810D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Nun soll auch Alles Zeuge sein,</w:t>
      </w:r>
      <w:r w:rsidRPr="00E97F5B">
        <w:rPr>
          <w:rFonts w:eastAsia="Times New Roman"/>
          <w:szCs w:val="24"/>
          <w:lang w:eastAsia="de-DE"/>
        </w:rPr>
        <w:br/>
        <w:t>Wie ich will in den Himmel ein.</w:t>
      </w:r>
      <w:r w:rsidRPr="00E97F5B">
        <w:rPr>
          <w:rFonts w:eastAsia="Times New Roman"/>
          <w:szCs w:val="24"/>
          <w:lang w:eastAsia="de-DE"/>
        </w:rPr>
        <w:br/>
        <w:t>Ihr lieben Engel allzumal,</w:t>
      </w:r>
      <w:r w:rsidRPr="00E97F5B">
        <w:rPr>
          <w:rFonts w:eastAsia="Times New Roman"/>
          <w:szCs w:val="24"/>
          <w:lang w:eastAsia="de-DE"/>
        </w:rPr>
        <w:br/>
        <w:t xml:space="preserve">Hört’s auch mit an </w:t>
      </w:r>
      <w:r w:rsidR="00360E4E" w:rsidRPr="00E97F5B">
        <w:rPr>
          <w:rFonts w:eastAsia="Times New Roman"/>
          <w:szCs w:val="24"/>
          <w:lang w:eastAsia="de-DE"/>
        </w:rPr>
        <w:t>ins</w:t>
      </w:r>
      <w:r w:rsidRPr="00E97F5B">
        <w:rPr>
          <w:rFonts w:eastAsia="Times New Roman"/>
          <w:szCs w:val="24"/>
          <w:lang w:eastAsia="de-DE"/>
        </w:rPr>
        <w:t xml:space="preserve"> Himmels Saal.</w:t>
      </w:r>
    </w:p>
    <w:p w14:paraId="6BC1B7D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wär‘ ich durch des HErrn Verdienst</w:t>
      </w:r>
      <w:r w:rsidRPr="00E97F5B">
        <w:rPr>
          <w:rFonts w:eastAsia="Times New Roman"/>
          <w:szCs w:val="24"/>
          <w:lang w:eastAsia="de-DE"/>
        </w:rPr>
        <w:br/>
        <w:t>Auch noch so treu in Seinem Dienst,</w:t>
      </w:r>
      <w:r w:rsidRPr="00E97F5B">
        <w:rPr>
          <w:rFonts w:eastAsia="Times New Roman"/>
          <w:szCs w:val="24"/>
          <w:lang w:eastAsia="de-DE"/>
        </w:rPr>
        <w:br/>
      </w:r>
      <w:proofErr w:type="spellStart"/>
      <w:r w:rsidRPr="00E97F5B">
        <w:rPr>
          <w:rFonts w:eastAsia="Times New Roman"/>
          <w:szCs w:val="24"/>
          <w:lang w:eastAsia="de-DE"/>
        </w:rPr>
        <w:t>Gewänn’s</w:t>
      </w:r>
      <w:proofErr w:type="spellEnd"/>
      <w:r w:rsidRPr="00E97F5B">
        <w:rPr>
          <w:rFonts w:eastAsia="Times New Roman"/>
          <w:szCs w:val="24"/>
          <w:lang w:eastAsia="de-DE"/>
        </w:rPr>
        <w:t xml:space="preserve"> auch allem Bösen ab,</w:t>
      </w:r>
      <w:r w:rsidRPr="00E97F5B">
        <w:rPr>
          <w:rFonts w:eastAsia="Times New Roman"/>
          <w:szCs w:val="24"/>
          <w:lang w:eastAsia="de-DE"/>
        </w:rPr>
        <w:br/>
        <w:t>Sündigte nicht mehr bis zum Grab:</w:t>
      </w:r>
    </w:p>
    <w:p w14:paraId="01B62CBE" w14:textId="40CC4529"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will ich, wenn ich zu euch komm‘,</w:t>
      </w:r>
      <w:r w:rsidRPr="00E97F5B">
        <w:rPr>
          <w:rFonts w:eastAsia="Times New Roman"/>
          <w:szCs w:val="24"/>
          <w:lang w:eastAsia="de-DE"/>
        </w:rPr>
        <w:br/>
        <w:t>Nicht denken mehr an gut noch fromm,</w:t>
      </w:r>
      <w:r w:rsidRPr="00E97F5B">
        <w:rPr>
          <w:rFonts w:eastAsia="Times New Roman"/>
          <w:szCs w:val="24"/>
          <w:lang w:eastAsia="de-DE"/>
        </w:rPr>
        <w:br/>
        <w:t>Sondern: Da kommt ein Sünder her,</w:t>
      </w:r>
      <w:r w:rsidRPr="00E97F5B">
        <w:rPr>
          <w:rFonts w:eastAsia="Times New Roman"/>
          <w:szCs w:val="24"/>
          <w:lang w:eastAsia="de-DE"/>
        </w:rPr>
        <w:br/>
        <w:t xml:space="preserve">Der gern </w:t>
      </w:r>
      <w:r w:rsidR="00360E4E" w:rsidRPr="00E97F5B">
        <w:rPr>
          <w:rFonts w:eastAsia="Times New Roman"/>
          <w:szCs w:val="24"/>
          <w:lang w:eastAsia="de-DE"/>
        </w:rPr>
        <w:t>fürs</w:t>
      </w:r>
      <w:r w:rsidRPr="00E97F5B">
        <w:rPr>
          <w:rFonts w:eastAsia="Times New Roman"/>
          <w:szCs w:val="24"/>
          <w:lang w:eastAsia="de-DE"/>
        </w:rPr>
        <w:t xml:space="preserve"> </w:t>
      </w:r>
      <w:proofErr w:type="spellStart"/>
      <w:r w:rsidRPr="00E97F5B">
        <w:rPr>
          <w:rFonts w:eastAsia="Times New Roman"/>
          <w:szCs w:val="24"/>
          <w:lang w:eastAsia="de-DE"/>
        </w:rPr>
        <w:t>Losgeld</w:t>
      </w:r>
      <w:proofErr w:type="spellEnd"/>
      <w:r w:rsidRPr="00E97F5B">
        <w:rPr>
          <w:rFonts w:eastAsia="Times New Roman"/>
          <w:szCs w:val="24"/>
          <w:lang w:eastAsia="de-DE"/>
        </w:rPr>
        <w:t xml:space="preserve"> selig wär‘.</w:t>
      </w:r>
    </w:p>
    <w:p w14:paraId="44DF17B7" w14:textId="33FE4E59"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 singt der Vater Abraham</w:t>
      </w:r>
      <w:r w:rsidRPr="00E97F5B">
        <w:rPr>
          <w:rFonts w:eastAsia="Times New Roman"/>
          <w:szCs w:val="24"/>
          <w:lang w:eastAsia="de-DE"/>
        </w:rPr>
        <w:br/>
        <w:t>Mit allen Heiligen dem Lamm;</w:t>
      </w:r>
      <w:r w:rsidRPr="00E97F5B">
        <w:rPr>
          <w:rFonts w:eastAsia="Times New Roman"/>
          <w:szCs w:val="24"/>
          <w:lang w:eastAsia="de-DE"/>
        </w:rPr>
        <w:br/>
        <w:t>Und sieht man in ihr Buch hinein,</w:t>
      </w:r>
      <w:r w:rsidRPr="00E97F5B">
        <w:rPr>
          <w:rFonts w:eastAsia="Times New Roman"/>
          <w:szCs w:val="24"/>
          <w:lang w:eastAsia="de-DE"/>
        </w:rPr>
        <w:br/>
        <w:t xml:space="preserve">So steht’s, </w:t>
      </w:r>
      <w:r w:rsidR="00360E4E" w:rsidRPr="00E97F5B">
        <w:rPr>
          <w:rFonts w:eastAsia="Times New Roman"/>
          <w:szCs w:val="24"/>
          <w:lang w:eastAsia="de-DE"/>
        </w:rPr>
        <w:t>dass</w:t>
      </w:r>
      <w:r w:rsidRPr="00E97F5B">
        <w:rPr>
          <w:rFonts w:eastAsia="Times New Roman"/>
          <w:szCs w:val="24"/>
          <w:lang w:eastAsia="de-DE"/>
        </w:rPr>
        <w:t xml:space="preserve"> sie auch Sünder </w:t>
      </w:r>
      <w:proofErr w:type="spellStart"/>
      <w:r w:rsidRPr="00E97F5B">
        <w:rPr>
          <w:rFonts w:eastAsia="Times New Roman"/>
          <w:szCs w:val="24"/>
          <w:lang w:eastAsia="de-DE"/>
        </w:rPr>
        <w:t>sei’n</w:t>
      </w:r>
      <w:proofErr w:type="spellEnd"/>
      <w:r w:rsidRPr="00E97F5B">
        <w:rPr>
          <w:rFonts w:eastAsia="Times New Roman"/>
          <w:szCs w:val="24"/>
          <w:lang w:eastAsia="de-DE"/>
        </w:rPr>
        <w:t>.</w:t>
      </w:r>
    </w:p>
    <w:p w14:paraId="3D9DA525" w14:textId="6ED6DCCB"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Wird dann die Frage vorgebracht:</w:t>
      </w:r>
      <w:r w:rsidRPr="00E97F5B">
        <w:rPr>
          <w:rFonts w:eastAsia="Times New Roman"/>
          <w:szCs w:val="24"/>
          <w:lang w:eastAsia="de-DE"/>
        </w:rPr>
        <w:br/>
        <w:t>Was hast du in der Welt gemacht?</w:t>
      </w:r>
      <w:r w:rsidRPr="00E97F5B">
        <w:rPr>
          <w:rFonts w:eastAsia="Times New Roman"/>
          <w:szCs w:val="24"/>
          <w:lang w:eastAsia="de-DE"/>
        </w:rPr>
        <w:br/>
        <w:t xml:space="preserve">So </w:t>
      </w:r>
      <w:proofErr w:type="spellStart"/>
      <w:r w:rsidRPr="00E97F5B">
        <w:rPr>
          <w:rFonts w:eastAsia="Times New Roman"/>
          <w:szCs w:val="24"/>
          <w:lang w:eastAsia="de-DE"/>
        </w:rPr>
        <w:t>sprech</w:t>
      </w:r>
      <w:proofErr w:type="spellEnd"/>
      <w:r w:rsidRPr="00E97F5B">
        <w:rPr>
          <w:rFonts w:eastAsia="Times New Roman"/>
          <w:szCs w:val="24"/>
          <w:lang w:eastAsia="de-DE"/>
        </w:rPr>
        <w:t xml:space="preserve">‘ ich: ich </w:t>
      </w:r>
      <w:proofErr w:type="spellStart"/>
      <w:r w:rsidRPr="00E97F5B">
        <w:rPr>
          <w:rFonts w:eastAsia="Times New Roman"/>
          <w:szCs w:val="24"/>
          <w:lang w:eastAsia="de-DE"/>
        </w:rPr>
        <w:t>dank’s</w:t>
      </w:r>
      <w:proofErr w:type="spellEnd"/>
      <w:r w:rsidRPr="00E97F5B">
        <w:rPr>
          <w:rFonts w:eastAsia="Times New Roman"/>
          <w:szCs w:val="24"/>
          <w:lang w:eastAsia="de-DE"/>
        </w:rPr>
        <w:t xml:space="preserve"> meinem HErrn,</w:t>
      </w:r>
      <w:r w:rsidRPr="00E97F5B">
        <w:rPr>
          <w:rFonts w:eastAsia="Times New Roman"/>
          <w:szCs w:val="24"/>
          <w:lang w:eastAsia="de-DE"/>
        </w:rPr>
        <w:br/>
      </w:r>
      <w:proofErr w:type="spellStart"/>
      <w:r w:rsidRPr="00E97F5B">
        <w:rPr>
          <w:rFonts w:eastAsia="Times New Roman"/>
          <w:szCs w:val="24"/>
          <w:lang w:eastAsia="de-DE"/>
        </w:rPr>
        <w:t>Konnt</w:t>
      </w:r>
      <w:proofErr w:type="spellEnd"/>
      <w:r w:rsidRPr="00E97F5B">
        <w:rPr>
          <w:rFonts w:eastAsia="Times New Roman"/>
          <w:szCs w:val="24"/>
          <w:lang w:eastAsia="de-DE"/>
        </w:rPr>
        <w:t xml:space="preserve"> ich was </w:t>
      </w:r>
      <w:proofErr w:type="spellStart"/>
      <w:r w:rsidRPr="00E97F5B">
        <w:rPr>
          <w:rFonts w:eastAsia="Times New Roman"/>
          <w:szCs w:val="24"/>
          <w:lang w:eastAsia="de-DE"/>
        </w:rPr>
        <w:t>Gut’s</w:t>
      </w:r>
      <w:proofErr w:type="spellEnd"/>
      <w:r w:rsidRPr="00E97F5B">
        <w:rPr>
          <w:rFonts w:eastAsia="Times New Roman"/>
          <w:szCs w:val="24"/>
          <w:lang w:eastAsia="de-DE"/>
        </w:rPr>
        <w:t xml:space="preserve"> tun, tat ich’s gern.</w:t>
      </w:r>
    </w:p>
    <w:p w14:paraId="63D548DE" w14:textId="55C5448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weil ich wu</w:t>
      </w:r>
      <w:r w:rsidR="00360E4E">
        <w:rPr>
          <w:rFonts w:eastAsia="Times New Roman"/>
          <w:szCs w:val="24"/>
          <w:lang w:eastAsia="de-DE"/>
        </w:rPr>
        <w:t>ss</w:t>
      </w:r>
      <w:r w:rsidRPr="00E97F5B">
        <w:rPr>
          <w:rFonts w:eastAsia="Times New Roman"/>
          <w:szCs w:val="24"/>
          <w:lang w:eastAsia="de-DE"/>
        </w:rPr>
        <w:t xml:space="preserve">te, </w:t>
      </w:r>
      <w:r w:rsidR="00360E4E" w:rsidRPr="00E97F5B">
        <w:rPr>
          <w:rFonts w:eastAsia="Times New Roman"/>
          <w:szCs w:val="24"/>
          <w:lang w:eastAsia="de-DE"/>
        </w:rPr>
        <w:t>dass</w:t>
      </w:r>
      <w:r w:rsidRPr="00E97F5B">
        <w:rPr>
          <w:rFonts w:eastAsia="Times New Roman"/>
          <w:szCs w:val="24"/>
          <w:lang w:eastAsia="de-DE"/>
        </w:rPr>
        <w:t xml:space="preserve"> Sein Blut</w:t>
      </w:r>
      <w:r w:rsidRPr="00E97F5B">
        <w:rPr>
          <w:rFonts w:eastAsia="Times New Roman"/>
          <w:szCs w:val="24"/>
          <w:lang w:eastAsia="de-DE"/>
        </w:rPr>
        <w:br/>
        <w:t xml:space="preserve">Die </w:t>
      </w:r>
      <w:proofErr w:type="spellStart"/>
      <w:r w:rsidRPr="00E97F5B">
        <w:rPr>
          <w:rFonts w:eastAsia="Times New Roman"/>
          <w:szCs w:val="24"/>
          <w:lang w:eastAsia="de-DE"/>
        </w:rPr>
        <w:t>Sünd</w:t>
      </w:r>
      <w:proofErr w:type="spellEnd"/>
      <w:r w:rsidRPr="00E97F5B">
        <w:rPr>
          <w:rFonts w:eastAsia="Times New Roman"/>
          <w:szCs w:val="24"/>
          <w:lang w:eastAsia="de-DE"/>
        </w:rPr>
        <w:t>‘ wegschwemmt mit einer Flut,</w:t>
      </w:r>
      <w:r w:rsidRPr="00E97F5B">
        <w:rPr>
          <w:rFonts w:eastAsia="Times New Roman"/>
          <w:szCs w:val="24"/>
          <w:lang w:eastAsia="de-DE"/>
        </w:rPr>
        <w:br/>
        <w:t xml:space="preserve">Und </w:t>
      </w:r>
      <w:r w:rsidR="00360E4E" w:rsidRPr="00E97F5B">
        <w:rPr>
          <w:rFonts w:eastAsia="Times New Roman"/>
          <w:szCs w:val="24"/>
          <w:lang w:eastAsia="de-DE"/>
        </w:rPr>
        <w:t>dass</w:t>
      </w:r>
      <w:r w:rsidRPr="00E97F5B">
        <w:rPr>
          <w:rFonts w:eastAsia="Times New Roman"/>
          <w:szCs w:val="24"/>
          <w:lang w:eastAsia="de-DE"/>
        </w:rPr>
        <w:t xml:space="preserve"> man nicht </w:t>
      </w:r>
      <w:r w:rsidR="00360E4E" w:rsidRPr="00E97F5B">
        <w:rPr>
          <w:rFonts w:eastAsia="Times New Roman"/>
          <w:szCs w:val="24"/>
          <w:lang w:eastAsia="de-DE"/>
        </w:rPr>
        <w:t>muss</w:t>
      </w:r>
      <w:r w:rsidRPr="00E97F5B">
        <w:rPr>
          <w:rFonts w:eastAsia="Times New Roman"/>
          <w:szCs w:val="24"/>
          <w:lang w:eastAsia="de-DE"/>
        </w:rPr>
        <w:t xml:space="preserve"> </w:t>
      </w:r>
      <w:proofErr w:type="spellStart"/>
      <w:r w:rsidRPr="00E97F5B">
        <w:rPr>
          <w:rFonts w:eastAsia="Times New Roman"/>
          <w:szCs w:val="24"/>
          <w:lang w:eastAsia="de-DE"/>
        </w:rPr>
        <w:t>will’gen</w:t>
      </w:r>
      <w:proofErr w:type="spellEnd"/>
      <w:r w:rsidRPr="00E97F5B">
        <w:rPr>
          <w:rFonts w:eastAsia="Times New Roman"/>
          <w:szCs w:val="24"/>
          <w:lang w:eastAsia="de-DE"/>
        </w:rPr>
        <w:t xml:space="preserve"> ein,</w:t>
      </w:r>
      <w:r w:rsidRPr="00E97F5B">
        <w:rPr>
          <w:rFonts w:eastAsia="Times New Roman"/>
          <w:szCs w:val="24"/>
          <w:lang w:eastAsia="de-DE"/>
        </w:rPr>
        <w:br/>
        <w:t xml:space="preserve">Ließ ich </w:t>
      </w:r>
      <w:proofErr w:type="spellStart"/>
      <w:r w:rsidRPr="00E97F5B">
        <w:rPr>
          <w:rFonts w:eastAsia="Times New Roman"/>
          <w:szCs w:val="24"/>
          <w:lang w:eastAsia="de-DE"/>
        </w:rPr>
        <w:t>mir’s</w:t>
      </w:r>
      <w:proofErr w:type="spellEnd"/>
      <w:r w:rsidRPr="00E97F5B">
        <w:rPr>
          <w:rFonts w:eastAsia="Times New Roman"/>
          <w:szCs w:val="24"/>
          <w:lang w:eastAsia="de-DE"/>
        </w:rPr>
        <w:t xml:space="preserve"> eine Freude sein.</w:t>
      </w:r>
    </w:p>
    <w:p w14:paraId="085950FB" w14:textId="43875006"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nun kam eine böse Lust,</w:t>
      </w:r>
      <w:r w:rsidRPr="00E97F5B">
        <w:rPr>
          <w:rFonts w:eastAsia="Times New Roman"/>
          <w:szCs w:val="24"/>
          <w:lang w:eastAsia="de-DE"/>
        </w:rPr>
        <w:br/>
        <w:t xml:space="preserve">So dankt‘ ich Gott, </w:t>
      </w:r>
      <w:r w:rsidR="00360E4E" w:rsidRPr="00E97F5B">
        <w:rPr>
          <w:rFonts w:eastAsia="Times New Roman"/>
          <w:szCs w:val="24"/>
          <w:lang w:eastAsia="de-DE"/>
        </w:rPr>
        <w:t>dass</w:t>
      </w:r>
      <w:r w:rsidRPr="00E97F5B">
        <w:rPr>
          <w:rFonts w:eastAsia="Times New Roman"/>
          <w:szCs w:val="24"/>
          <w:lang w:eastAsia="de-DE"/>
        </w:rPr>
        <w:t xml:space="preserve"> ich nicht </w:t>
      </w:r>
      <w:r w:rsidR="00360E4E" w:rsidRPr="00E97F5B">
        <w:rPr>
          <w:rFonts w:eastAsia="Times New Roman"/>
          <w:szCs w:val="24"/>
          <w:lang w:eastAsia="de-DE"/>
        </w:rPr>
        <w:t>musst</w:t>
      </w:r>
      <w:r w:rsidRPr="00E97F5B">
        <w:rPr>
          <w:rFonts w:eastAsia="Times New Roman"/>
          <w:szCs w:val="24"/>
          <w:lang w:eastAsia="de-DE"/>
        </w:rPr>
        <w:t>‘;</w:t>
      </w:r>
      <w:r w:rsidRPr="00E97F5B">
        <w:rPr>
          <w:rFonts w:eastAsia="Times New Roman"/>
          <w:szCs w:val="24"/>
          <w:lang w:eastAsia="de-DE"/>
        </w:rPr>
        <w:br/>
        <w:t>Ich sprach zur Lust, zum Stolz und Geiz:</w:t>
      </w:r>
      <w:r w:rsidRPr="00E97F5B">
        <w:rPr>
          <w:rFonts w:eastAsia="Times New Roman"/>
          <w:szCs w:val="24"/>
          <w:lang w:eastAsia="de-DE"/>
        </w:rPr>
        <w:br/>
        <w:t>„Dafür hing unser HErr am Kreuz!“</w:t>
      </w:r>
    </w:p>
    <w:p w14:paraId="658468F9" w14:textId="199DED9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Da macht‘ ich keinen </w:t>
      </w:r>
      <w:proofErr w:type="spellStart"/>
      <w:r w:rsidRPr="00E97F5B">
        <w:rPr>
          <w:rFonts w:eastAsia="Times New Roman"/>
          <w:szCs w:val="24"/>
          <w:lang w:eastAsia="de-DE"/>
        </w:rPr>
        <w:t>Disputat</w:t>
      </w:r>
      <w:proofErr w:type="spellEnd"/>
      <w:r w:rsidRPr="00E97F5B">
        <w:rPr>
          <w:rFonts w:eastAsia="Times New Roman"/>
          <w:szCs w:val="24"/>
          <w:lang w:eastAsia="de-DE"/>
        </w:rPr>
        <w:t>,</w:t>
      </w:r>
      <w:r w:rsidRPr="00E97F5B">
        <w:rPr>
          <w:rFonts w:eastAsia="Times New Roman"/>
          <w:szCs w:val="24"/>
          <w:lang w:eastAsia="de-DE"/>
        </w:rPr>
        <w:br/>
        <w:t xml:space="preserve">Sondern das war der </w:t>
      </w:r>
      <w:proofErr w:type="spellStart"/>
      <w:r w:rsidRPr="00E97F5B">
        <w:rPr>
          <w:rFonts w:eastAsia="Times New Roman"/>
          <w:szCs w:val="24"/>
          <w:lang w:eastAsia="de-DE"/>
        </w:rPr>
        <w:t>kürz’ste</w:t>
      </w:r>
      <w:proofErr w:type="spellEnd"/>
      <w:r w:rsidRPr="00E97F5B">
        <w:rPr>
          <w:rFonts w:eastAsia="Times New Roman"/>
          <w:szCs w:val="24"/>
          <w:lang w:eastAsia="de-DE"/>
        </w:rPr>
        <w:t xml:space="preserve"> Rat:</w:t>
      </w:r>
      <w:r w:rsidRPr="00E97F5B">
        <w:rPr>
          <w:rFonts w:eastAsia="Times New Roman"/>
          <w:szCs w:val="24"/>
          <w:lang w:eastAsia="de-DE"/>
        </w:rPr>
        <w:br/>
        <w:t>Ich klagt es meinem HErrn so bloß,</w:t>
      </w:r>
      <w:r w:rsidRPr="00E97F5B">
        <w:rPr>
          <w:rFonts w:eastAsia="Times New Roman"/>
          <w:szCs w:val="24"/>
          <w:lang w:eastAsia="de-DE"/>
        </w:rPr>
        <w:br/>
        <w:t xml:space="preserve">Dann </w:t>
      </w:r>
      <w:proofErr w:type="spellStart"/>
      <w:r w:rsidRPr="00E97F5B">
        <w:rPr>
          <w:rFonts w:eastAsia="Times New Roman"/>
          <w:szCs w:val="24"/>
          <w:lang w:eastAsia="de-DE"/>
        </w:rPr>
        <w:t>wurd</w:t>
      </w:r>
      <w:proofErr w:type="spellEnd"/>
      <w:r w:rsidRPr="00E97F5B">
        <w:rPr>
          <w:rFonts w:eastAsia="Times New Roman"/>
          <w:szCs w:val="24"/>
          <w:lang w:eastAsia="de-DE"/>
        </w:rPr>
        <w:t>‘ ich’s immer wieder los.</w:t>
      </w:r>
    </w:p>
    <w:p w14:paraId="23BC16B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Da werden alle </w:t>
      </w:r>
      <w:proofErr w:type="spellStart"/>
      <w:r w:rsidRPr="00E97F5B">
        <w:rPr>
          <w:rFonts w:eastAsia="Times New Roman"/>
          <w:szCs w:val="24"/>
          <w:lang w:eastAsia="de-DE"/>
        </w:rPr>
        <w:t>Heil’gen</w:t>
      </w:r>
      <w:proofErr w:type="spellEnd"/>
      <w:r w:rsidRPr="00E97F5B">
        <w:rPr>
          <w:rFonts w:eastAsia="Times New Roman"/>
          <w:szCs w:val="24"/>
          <w:lang w:eastAsia="de-DE"/>
        </w:rPr>
        <w:t xml:space="preserve"> sich</w:t>
      </w:r>
      <w:r w:rsidRPr="00E97F5B">
        <w:rPr>
          <w:rFonts w:eastAsia="Times New Roman"/>
          <w:szCs w:val="24"/>
          <w:lang w:eastAsia="de-DE"/>
        </w:rPr>
        <w:br/>
        <w:t>Mit mir erfreuen inniglich,</w:t>
      </w:r>
      <w:r w:rsidRPr="00E97F5B">
        <w:rPr>
          <w:rFonts w:eastAsia="Times New Roman"/>
          <w:szCs w:val="24"/>
          <w:lang w:eastAsia="de-DE"/>
        </w:rPr>
        <w:br/>
        <w:t>und preisen unsern Schmerzensmann;</w:t>
      </w:r>
      <w:r w:rsidRPr="00E97F5B">
        <w:rPr>
          <w:rFonts w:eastAsia="Times New Roman"/>
          <w:szCs w:val="24"/>
          <w:lang w:eastAsia="de-DE"/>
        </w:rPr>
        <w:br/>
        <w:t xml:space="preserve">Dann </w:t>
      </w:r>
      <w:proofErr w:type="spellStart"/>
      <w:r w:rsidRPr="00E97F5B">
        <w:rPr>
          <w:rFonts w:eastAsia="Times New Roman"/>
          <w:szCs w:val="24"/>
          <w:lang w:eastAsia="de-DE"/>
        </w:rPr>
        <w:t>stimm</w:t>
      </w:r>
      <w:proofErr w:type="spellEnd"/>
      <w:r w:rsidRPr="00E97F5B">
        <w:rPr>
          <w:rFonts w:eastAsia="Times New Roman"/>
          <w:szCs w:val="24"/>
          <w:lang w:eastAsia="de-DE"/>
        </w:rPr>
        <w:t>‘ ich auch mit ihnen an:</w:t>
      </w:r>
    </w:p>
    <w:p w14:paraId="01C0206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„Dem Lamm gebühret Alles gar,</w:t>
      </w:r>
      <w:r w:rsidRPr="00E97F5B">
        <w:rPr>
          <w:rFonts w:eastAsia="Times New Roman"/>
          <w:szCs w:val="24"/>
          <w:lang w:eastAsia="de-DE"/>
        </w:rPr>
        <w:br/>
        <w:t>Weil es für uns geschlachtet war:</w:t>
      </w:r>
      <w:r w:rsidRPr="00E97F5B">
        <w:rPr>
          <w:rFonts w:eastAsia="Times New Roman"/>
          <w:szCs w:val="24"/>
          <w:lang w:eastAsia="de-DE"/>
        </w:rPr>
        <w:br/>
        <w:t>Es hat die Sünde weggebracht,</w:t>
      </w:r>
      <w:r w:rsidRPr="00E97F5B">
        <w:rPr>
          <w:rFonts w:eastAsia="Times New Roman"/>
          <w:szCs w:val="24"/>
          <w:lang w:eastAsia="de-DE"/>
        </w:rPr>
        <w:br/>
        <w:t>Hat uns Gott angenehm gemacht!“</w:t>
      </w:r>
    </w:p>
    <w:p w14:paraId="42A8ED68" w14:textId="5FD1A9B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Nun, weil ich noch im Leben bin,</w:t>
      </w:r>
      <w:r w:rsidRPr="00E97F5B">
        <w:rPr>
          <w:rFonts w:eastAsia="Times New Roman"/>
          <w:szCs w:val="24"/>
          <w:lang w:eastAsia="de-DE"/>
        </w:rPr>
        <w:br/>
        <w:t>So steht mein ganzes Herz dahin,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ich dem Volk der Christenheit</w:t>
      </w:r>
      <w:r w:rsidRPr="00E97F5B">
        <w:rPr>
          <w:rFonts w:eastAsia="Times New Roman"/>
          <w:szCs w:val="24"/>
          <w:lang w:eastAsia="de-DE"/>
        </w:rPr>
        <w:br/>
        <w:t>Drauf helfen will zu aller Zeit,</w:t>
      </w:r>
    </w:p>
    <w:p w14:paraId="65A899A1" w14:textId="00A16295" w:rsidR="007216F1" w:rsidRPr="00E97F5B" w:rsidRDefault="00360E4E"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Dass</w:t>
      </w:r>
      <w:r w:rsidR="007216F1" w:rsidRPr="00E97F5B">
        <w:rPr>
          <w:rFonts w:eastAsia="Times New Roman"/>
          <w:szCs w:val="24"/>
          <w:lang w:eastAsia="de-DE"/>
        </w:rPr>
        <w:t xml:space="preserve"> unser hochgeliebter Gott</w:t>
      </w:r>
      <w:r w:rsidR="007216F1" w:rsidRPr="00E97F5B">
        <w:rPr>
          <w:rFonts w:eastAsia="Times New Roman"/>
          <w:szCs w:val="24"/>
          <w:lang w:eastAsia="de-DE"/>
        </w:rPr>
        <w:br/>
        <w:t>Mit Seines Kindes Blut und Tod</w:t>
      </w:r>
      <w:r w:rsidR="007216F1" w:rsidRPr="00E97F5B">
        <w:rPr>
          <w:rFonts w:eastAsia="Times New Roman"/>
          <w:szCs w:val="24"/>
          <w:lang w:eastAsia="de-DE"/>
        </w:rPr>
        <w:br/>
        <w:t xml:space="preserve">Uns also hoch </w:t>
      </w:r>
      <w:proofErr w:type="spellStart"/>
      <w:r w:rsidR="007216F1" w:rsidRPr="00E97F5B">
        <w:rPr>
          <w:rFonts w:eastAsia="Times New Roman"/>
          <w:szCs w:val="24"/>
          <w:lang w:eastAsia="de-DE"/>
        </w:rPr>
        <w:t>geliebet</w:t>
      </w:r>
      <w:proofErr w:type="spellEnd"/>
      <w:r w:rsidR="007216F1" w:rsidRPr="00E97F5B">
        <w:rPr>
          <w:rFonts w:eastAsia="Times New Roman"/>
          <w:szCs w:val="24"/>
          <w:lang w:eastAsia="de-DE"/>
        </w:rPr>
        <w:t xml:space="preserve"> hat,</w:t>
      </w:r>
      <w:r w:rsidR="007216F1" w:rsidRPr="00E97F5B">
        <w:rPr>
          <w:rFonts w:eastAsia="Times New Roman"/>
          <w:szCs w:val="24"/>
          <w:lang w:eastAsia="de-DE"/>
        </w:rPr>
        <w:br/>
      </w:r>
      <w:r w:rsidRPr="00E97F5B">
        <w:rPr>
          <w:rFonts w:eastAsia="Times New Roman"/>
          <w:szCs w:val="24"/>
          <w:lang w:eastAsia="de-DE"/>
        </w:rPr>
        <w:t>Dass</w:t>
      </w:r>
      <w:r w:rsidR="007216F1" w:rsidRPr="00E97F5B">
        <w:rPr>
          <w:rFonts w:eastAsia="Times New Roman"/>
          <w:szCs w:val="24"/>
          <w:lang w:eastAsia="de-DE"/>
        </w:rPr>
        <w:t xml:space="preserve"> es kein Mensch fa</w:t>
      </w:r>
      <w:r>
        <w:rPr>
          <w:rFonts w:eastAsia="Times New Roman"/>
          <w:szCs w:val="24"/>
          <w:lang w:eastAsia="de-DE"/>
        </w:rPr>
        <w:t>ss</w:t>
      </w:r>
      <w:r w:rsidR="007216F1" w:rsidRPr="00E97F5B">
        <w:rPr>
          <w:rFonts w:eastAsia="Times New Roman"/>
          <w:szCs w:val="24"/>
          <w:lang w:eastAsia="de-DE"/>
        </w:rPr>
        <w:t>t in der Tat.</w:t>
      </w:r>
    </w:p>
    <w:p w14:paraId="101AA715" w14:textId="0E36B54E"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Gelobet seist Du, Jesus Christ,</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Du ein Mensch geboren bist.</w:t>
      </w:r>
      <w:r w:rsidRPr="00E97F5B">
        <w:rPr>
          <w:rFonts w:eastAsia="Times New Roman"/>
          <w:szCs w:val="24"/>
          <w:lang w:eastAsia="de-DE"/>
        </w:rPr>
        <w:br/>
        <w:t>Und hast für mich und alle Welt</w:t>
      </w:r>
      <w:r w:rsidRPr="00E97F5B">
        <w:rPr>
          <w:rFonts w:eastAsia="Times New Roman"/>
          <w:szCs w:val="24"/>
          <w:lang w:eastAsia="de-DE"/>
        </w:rPr>
        <w:br/>
        <w:t>Bezahlt ein ewig Lösegeld.</w:t>
      </w:r>
    </w:p>
    <w:p w14:paraId="6988923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Ach, </w:t>
      </w:r>
      <w:proofErr w:type="spellStart"/>
      <w:r w:rsidRPr="00E97F5B">
        <w:rPr>
          <w:rFonts w:eastAsia="Times New Roman"/>
          <w:szCs w:val="24"/>
          <w:lang w:eastAsia="de-DE"/>
        </w:rPr>
        <w:t>hilf’s</w:t>
      </w:r>
      <w:proofErr w:type="spellEnd"/>
      <w:r w:rsidRPr="00E97F5B">
        <w:rPr>
          <w:rFonts w:eastAsia="Times New Roman"/>
          <w:szCs w:val="24"/>
          <w:lang w:eastAsia="de-DE"/>
        </w:rPr>
        <w:t xml:space="preserve"> uns nun auch predigen,</w:t>
      </w:r>
      <w:r w:rsidRPr="00E97F5B">
        <w:rPr>
          <w:rFonts w:eastAsia="Times New Roman"/>
          <w:szCs w:val="24"/>
          <w:lang w:eastAsia="de-DE"/>
        </w:rPr>
        <w:br/>
        <w:t>Und aus der Grub‘ erledigen,</w:t>
      </w:r>
      <w:r>
        <w:rPr>
          <w:rStyle w:val="Funotenzeichen"/>
          <w:rFonts w:eastAsia="Times New Roman"/>
          <w:szCs w:val="24"/>
          <w:lang w:eastAsia="de-DE"/>
        </w:rPr>
        <w:footnoteReference w:id="4"/>
      </w:r>
      <w:r w:rsidRPr="00E97F5B">
        <w:rPr>
          <w:rFonts w:eastAsia="Times New Roman"/>
          <w:szCs w:val="24"/>
          <w:lang w:eastAsia="de-DE"/>
        </w:rPr>
        <w:br/>
        <w:t xml:space="preserve">Was nur aus Deiner </w:t>
      </w:r>
      <w:proofErr w:type="spellStart"/>
      <w:r w:rsidRPr="00E97F5B">
        <w:rPr>
          <w:rFonts w:eastAsia="Times New Roman"/>
          <w:szCs w:val="24"/>
          <w:lang w:eastAsia="de-DE"/>
        </w:rPr>
        <w:t>blut’gen</w:t>
      </w:r>
      <w:proofErr w:type="spellEnd"/>
      <w:r w:rsidRPr="00E97F5B">
        <w:rPr>
          <w:rFonts w:eastAsia="Times New Roman"/>
          <w:szCs w:val="24"/>
          <w:lang w:eastAsia="de-DE"/>
        </w:rPr>
        <w:t xml:space="preserve"> Füll‘,</w:t>
      </w:r>
      <w:r w:rsidRPr="00E97F5B">
        <w:rPr>
          <w:rFonts w:eastAsia="Times New Roman"/>
          <w:szCs w:val="24"/>
          <w:lang w:eastAsia="de-DE"/>
        </w:rPr>
        <w:br/>
        <w:t>Als Sünder, Gnade nehmen will!</w:t>
      </w:r>
    </w:p>
    <w:p w14:paraId="375D392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Ehrenkönig, Jesu Christ!</w:t>
      </w:r>
      <w:r w:rsidRPr="00E97F5B">
        <w:rPr>
          <w:rFonts w:eastAsia="Times New Roman"/>
          <w:szCs w:val="24"/>
          <w:lang w:eastAsia="de-DE"/>
        </w:rPr>
        <w:br/>
        <w:t xml:space="preserve">Gott Vaters </w:t>
      </w:r>
      <w:proofErr w:type="spellStart"/>
      <w:r w:rsidRPr="00E97F5B">
        <w:rPr>
          <w:rFonts w:eastAsia="Times New Roman"/>
          <w:szCs w:val="24"/>
          <w:lang w:eastAsia="de-DE"/>
        </w:rPr>
        <w:t>ein’ger</w:t>
      </w:r>
      <w:proofErr w:type="spellEnd"/>
      <w:r w:rsidRPr="00E97F5B">
        <w:rPr>
          <w:rFonts w:eastAsia="Times New Roman"/>
          <w:szCs w:val="24"/>
          <w:lang w:eastAsia="de-DE"/>
        </w:rPr>
        <w:t xml:space="preserve"> Sohn Du bist:</w:t>
      </w:r>
      <w:r w:rsidRPr="00E97F5B">
        <w:rPr>
          <w:rFonts w:eastAsia="Times New Roman"/>
          <w:szCs w:val="24"/>
          <w:lang w:eastAsia="de-DE"/>
        </w:rPr>
        <w:br/>
        <w:t>Erbarme Dich der ganzen Welt,</w:t>
      </w:r>
      <w:r w:rsidRPr="00E97F5B">
        <w:rPr>
          <w:rFonts w:eastAsia="Times New Roman"/>
          <w:szCs w:val="24"/>
          <w:lang w:eastAsia="de-DE"/>
        </w:rPr>
        <w:br/>
        <w:t>Und segne, was sich zu Dir hält!</w:t>
      </w:r>
    </w:p>
    <w:p w14:paraId="0E66F885" w14:textId="4A4FA44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Ich will nach meiner Gnadenwahl</w:t>
      </w:r>
      <w:r w:rsidRPr="00E97F5B">
        <w:rPr>
          <w:rFonts w:eastAsia="Times New Roman"/>
          <w:szCs w:val="24"/>
          <w:lang w:eastAsia="de-DE"/>
        </w:rPr>
        <w:br/>
        <w:t xml:space="preserve">Hier fleißig </w:t>
      </w:r>
      <w:proofErr w:type="spellStart"/>
      <w:r w:rsidRPr="00E97F5B">
        <w:rPr>
          <w:rFonts w:eastAsia="Times New Roman"/>
          <w:szCs w:val="24"/>
          <w:lang w:eastAsia="de-DE"/>
        </w:rPr>
        <w:t>seh’n</w:t>
      </w:r>
      <w:proofErr w:type="spellEnd"/>
      <w:r w:rsidRPr="00E97F5B">
        <w:rPr>
          <w:rFonts w:eastAsia="Times New Roman"/>
          <w:szCs w:val="24"/>
          <w:lang w:eastAsia="de-DE"/>
        </w:rPr>
        <w:t xml:space="preserve"> </w:t>
      </w:r>
      <w:r w:rsidR="00360E4E" w:rsidRPr="00E97F5B">
        <w:rPr>
          <w:rFonts w:eastAsia="Times New Roman"/>
          <w:szCs w:val="24"/>
          <w:lang w:eastAsia="de-DE"/>
        </w:rPr>
        <w:t>ins</w:t>
      </w:r>
      <w:r w:rsidRPr="00E97F5B">
        <w:rPr>
          <w:rFonts w:eastAsia="Times New Roman"/>
          <w:szCs w:val="24"/>
          <w:lang w:eastAsia="de-DE"/>
        </w:rPr>
        <w:t xml:space="preserve"> </w:t>
      </w:r>
      <w:proofErr w:type="spellStart"/>
      <w:r w:rsidRPr="00E97F5B">
        <w:rPr>
          <w:rFonts w:eastAsia="Times New Roman"/>
          <w:szCs w:val="24"/>
          <w:lang w:eastAsia="de-DE"/>
        </w:rPr>
        <w:t>Wundenmal</w:t>
      </w:r>
      <w:proofErr w:type="spellEnd"/>
      <w:r w:rsidRPr="00E97F5B">
        <w:rPr>
          <w:rFonts w:eastAsia="Times New Roman"/>
          <w:szCs w:val="24"/>
          <w:lang w:eastAsia="de-DE"/>
        </w:rPr>
        <w:t>,</w:t>
      </w:r>
      <w:r w:rsidRPr="00E97F5B">
        <w:rPr>
          <w:rFonts w:eastAsia="Times New Roman"/>
          <w:szCs w:val="24"/>
          <w:lang w:eastAsia="de-DE"/>
        </w:rPr>
        <w:br/>
        <w:t>Und droben prangen in dem Kleid</w:t>
      </w:r>
      <w:r w:rsidRPr="00E97F5B">
        <w:rPr>
          <w:rFonts w:eastAsia="Times New Roman"/>
          <w:szCs w:val="24"/>
          <w:lang w:eastAsia="de-DE"/>
        </w:rPr>
        <w:br/>
      </w:r>
      <w:proofErr w:type="spellStart"/>
      <w:r w:rsidRPr="00E97F5B">
        <w:rPr>
          <w:rFonts w:eastAsia="Times New Roman"/>
          <w:szCs w:val="24"/>
          <w:lang w:eastAsia="de-DE"/>
        </w:rPr>
        <w:t>Dein’s</w:t>
      </w:r>
      <w:proofErr w:type="spellEnd"/>
      <w:r w:rsidRPr="00E97F5B">
        <w:rPr>
          <w:rFonts w:eastAsia="Times New Roman"/>
          <w:szCs w:val="24"/>
          <w:lang w:eastAsia="de-DE"/>
        </w:rPr>
        <w:t xml:space="preserve"> Blutes und Gerechtigkeit.</w:t>
      </w:r>
    </w:p>
    <w:p w14:paraId="1F58CE40" w14:textId="1435CE1B" w:rsidR="007216F1" w:rsidRPr="00E97F5B" w:rsidRDefault="007216F1" w:rsidP="007216F1">
      <w:pPr>
        <w:spacing w:before="100" w:beforeAutospacing="1" w:after="100" w:afterAutospacing="1" w:line="240" w:lineRule="auto"/>
        <w:rPr>
          <w:rFonts w:eastAsia="Times New Roman"/>
          <w:i/>
          <w:szCs w:val="24"/>
          <w:lang w:eastAsia="de-DE"/>
        </w:rPr>
      </w:pPr>
      <w:r w:rsidRPr="00E97F5B">
        <w:rPr>
          <w:rFonts w:eastAsia="Times New Roman"/>
          <w:i/>
          <w:szCs w:val="24"/>
          <w:lang w:eastAsia="de-DE"/>
        </w:rPr>
        <w:t>(Auf St. Eustachius 1738.)</w:t>
      </w:r>
    </w:p>
    <w:p w14:paraId="2CED2F1D" w14:textId="77777777" w:rsidR="007216F1" w:rsidRDefault="007216F1" w:rsidP="007216F1">
      <w:pPr>
        <w:pStyle w:val="berschrift1"/>
      </w:pPr>
      <w:r w:rsidRPr="00E97F5B">
        <w:t>Das Buch der göttlichen Gericht und Rechte</w:t>
      </w:r>
    </w:p>
    <w:p w14:paraId="2235386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 Buch der göttlichen Gericht und Rechte</w:t>
      </w:r>
      <w:r w:rsidRPr="00E97F5B">
        <w:rPr>
          <w:rFonts w:eastAsia="Times New Roman"/>
          <w:szCs w:val="24"/>
          <w:lang w:eastAsia="de-DE"/>
        </w:rPr>
        <w:br/>
        <w:t xml:space="preserve">Steht Niemand offen, als dem weisen Knechte, </w:t>
      </w:r>
    </w:p>
    <w:p w14:paraId="6EC1FBE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Dem, der als Gott im Rate mitgesessen,</w:t>
      </w:r>
      <w:r w:rsidRPr="00E97F5B">
        <w:rPr>
          <w:rFonts w:eastAsia="Times New Roman"/>
          <w:szCs w:val="24"/>
          <w:lang w:eastAsia="de-DE"/>
        </w:rPr>
        <w:br/>
        <w:t xml:space="preserve">Als man der Menschen Elend ausgemessen; </w:t>
      </w:r>
    </w:p>
    <w:p w14:paraId="22EA562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Nichts, das Gott genug war, ausgefunden,</w:t>
      </w:r>
      <w:r w:rsidRPr="00E97F5B">
        <w:rPr>
          <w:rFonts w:eastAsia="Times New Roman"/>
          <w:szCs w:val="24"/>
          <w:lang w:eastAsia="de-DE"/>
        </w:rPr>
        <w:br/>
        <w:t xml:space="preserve">So dass die Hoffnung auf Ersatz verschwunden, </w:t>
      </w:r>
    </w:p>
    <w:p w14:paraId="12F8636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Bis jener hohe Rat in Gottes Throne,</w:t>
      </w:r>
      <w:r w:rsidRPr="00E97F5B">
        <w:rPr>
          <w:rFonts w:eastAsia="Times New Roman"/>
          <w:szCs w:val="24"/>
          <w:lang w:eastAsia="de-DE"/>
        </w:rPr>
        <w:br/>
        <w:t xml:space="preserve">Der Vorsatz in dem eingebornen Sohne, </w:t>
      </w:r>
    </w:p>
    <w:p w14:paraId="5E0A073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Nach seiner tiefen Einsicht ausgefunden</w:t>
      </w:r>
      <w:r w:rsidRPr="00E97F5B">
        <w:rPr>
          <w:rFonts w:eastAsia="Times New Roman"/>
          <w:szCs w:val="24"/>
          <w:lang w:eastAsia="de-DE"/>
        </w:rPr>
        <w:br/>
        <w:t xml:space="preserve">Das herrliche Verdienst der Todeswunden, </w:t>
      </w:r>
    </w:p>
    <w:p w14:paraId="41C4781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man sie einem Menschensohne schlüge,</w:t>
      </w:r>
      <w:r w:rsidRPr="00E97F5B">
        <w:rPr>
          <w:rFonts w:eastAsia="Times New Roman"/>
          <w:szCs w:val="24"/>
          <w:lang w:eastAsia="de-DE"/>
        </w:rPr>
        <w:br/>
        <w:t>Der Nichts, als eine fremde Last ertrüge,</w:t>
      </w:r>
    </w:p>
    <w:p w14:paraId="293EF3E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der mit Gott doch auch in Gleichheit wäre:</w:t>
      </w:r>
      <w:r w:rsidRPr="00E97F5B">
        <w:rPr>
          <w:rFonts w:eastAsia="Times New Roman"/>
          <w:szCs w:val="24"/>
          <w:lang w:eastAsia="de-DE"/>
        </w:rPr>
        <w:br/>
        <w:t xml:space="preserve">Gott, gleichen Wesens, und Gott, gleicher Ehre; </w:t>
      </w:r>
    </w:p>
    <w:p w14:paraId="6F1FA29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Damit der Abgrund der Barmherzigkeiten</w:t>
      </w:r>
      <w:r w:rsidRPr="00E97F5B">
        <w:rPr>
          <w:rFonts w:eastAsia="Times New Roman"/>
          <w:szCs w:val="24"/>
          <w:lang w:eastAsia="de-DE"/>
        </w:rPr>
        <w:br/>
        <w:t xml:space="preserve">Den Sieg von dem Gerichte könnt erstreiten. </w:t>
      </w:r>
    </w:p>
    <w:p w14:paraId="2BAD1AC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 hat der Sohn, der große Sohn verstanden,</w:t>
      </w:r>
      <w:r w:rsidRPr="00E97F5B">
        <w:rPr>
          <w:rFonts w:eastAsia="Times New Roman"/>
          <w:szCs w:val="24"/>
          <w:lang w:eastAsia="de-DE"/>
        </w:rPr>
        <w:br/>
        <w:t xml:space="preserve">Und zwar allein in allen Gotteslanden. </w:t>
      </w:r>
    </w:p>
    <w:p w14:paraId="2AE9067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Anstatt dass wir </w:t>
      </w:r>
      <w:proofErr w:type="spellStart"/>
      <w:r w:rsidRPr="00E97F5B">
        <w:rPr>
          <w:rFonts w:eastAsia="Times New Roman"/>
          <w:szCs w:val="24"/>
          <w:lang w:eastAsia="de-DE"/>
        </w:rPr>
        <w:t>Verlor’ne</w:t>
      </w:r>
      <w:proofErr w:type="spellEnd"/>
      <w:r w:rsidRPr="00E97F5B">
        <w:rPr>
          <w:rFonts w:eastAsia="Times New Roman"/>
          <w:szCs w:val="24"/>
          <w:lang w:eastAsia="de-DE"/>
        </w:rPr>
        <w:t xml:space="preserve"> so was wüssten,</w:t>
      </w:r>
      <w:r w:rsidRPr="00E97F5B">
        <w:rPr>
          <w:rFonts w:eastAsia="Times New Roman"/>
          <w:szCs w:val="24"/>
          <w:lang w:eastAsia="de-DE"/>
        </w:rPr>
        <w:br/>
        <w:t>Blieb’s bei den Engeln selber ein Gelüsten</w:t>
      </w:r>
      <w:r>
        <w:rPr>
          <w:rStyle w:val="Funotenzeichen"/>
          <w:rFonts w:eastAsia="Times New Roman"/>
          <w:szCs w:val="24"/>
          <w:lang w:eastAsia="de-DE"/>
        </w:rPr>
        <w:footnoteReference w:id="5"/>
      </w:r>
      <w:r w:rsidRPr="00E97F5B">
        <w:rPr>
          <w:rFonts w:eastAsia="Times New Roman"/>
          <w:szCs w:val="24"/>
          <w:lang w:eastAsia="de-DE"/>
        </w:rPr>
        <w:t xml:space="preserve">. </w:t>
      </w:r>
    </w:p>
    <w:p w14:paraId="48A978E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Gott wollt ihnen erst Gemeinen bauen,</w:t>
      </w:r>
      <w:r w:rsidRPr="00E97F5B">
        <w:rPr>
          <w:rFonts w:eastAsia="Times New Roman"/>
          <w:szCs w:val="24"/>
          <w:lang w:eastAsia="de-DE"/>
        </w:rPr>
        <w:br/>
        <w:t>Darin das große Wunder zu beschauen</w:t>
      </w:r>
      <w:r>
        <w:rPr>
          <w:rStyle w:val="Funotenzeichen"/>
          <w:rFonts w:eastAsia="Times New Roman"/>
          <w:szCs w:val="24"/>
          <w:lang w:eastAsia="de-DE"/>
        </w:rPr>
        <w:footnoteReference w:id="6"/>
      </w:r>
      <w:r w:rsidRPr="00E97F5B">
        <w:rPr>
          <w:rFonts w:eastAsia="Times New Roman"/>
          <w:szCs w:val="24"/>
          <w:lang w:eastAsia="de-DE"/>
        </w:rPr>
        <w:t xml:space="preserve">. </w:t>
      </w:r>
    </w:p>
    <w:p w14:paraId="288F9A1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hat sich alsobald dazu erboten,</w:t>
      </w:r>
      <w:r w:rsidRPr="00E97F5B">
        <w:rPr>
          <w:rFonts w:eastAsia="Times New Roman"/>
          <w:szCs w:val="24"/>
          <w:lang w:eastAsia="de-DE"/>
        </w:rPr>
        <w:br/>
        <w:t xml:space="preserve">Das Leben zu erneuern in den Toten, </w:t>
      </w:r>
    </w:p>
    <w:p w14:paraId="2818623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Zu bringen Gnad‘ und Rettung den Verfluchten,</w:t>
      </w:r>
      <w:r w:rsidRPr="00E97F5B">
        <w:rPr>
          <w:rFonts w:eastAsia="Times New Roman"/>
          <w:szCs w:val="24"/>
          <w:lang w:eastAsia="de-DE"/>
        </w:rPr>
        <w:br/>
        <w:t xml:space="preserve">Die, eh‘ Er sie besucht, Ihn niemals suchten, </w:t>
      </w:r>
    </w:p>
    <w:p w14:paraId="4A7BBDD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die Ihm heute noch die Ehre rauben,</w:t>
      </w:r>
      <w:r w:rsidRPr="00E97F5B">
        <w:rPr>
          <w:rFonts w:eastAsia="Times New Roman"/>
          <w:szCs w:val="24"/>
          <w:lang w:eastAsia="de-DE"/>
        </w:rPr>
        <w:br/>
        <w:t xml:space="preserve">Statt dankerfüllt an Sein Verdienst zu glauben. </w:t>
      </w:r>
    </w:p>
    <w:p w14:paraId="082F3C0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Er </w:t>
      </w:r>
      <w:proofErr w:type="spellStart"/>
      <w:r w:rsidRPr="00E97F5B">
        <w:rPr>
          <w:rFonts w:eastAsia="Times New Roman"/>
          <w:szCs w:val="24"/>
          <w:lang w:eastAsia="de-DE"/>
        </w:rPr>
        <w:t>lässet</w:t>
      </w:r>
      <w:proofErr w:type="spellEnd"/>
      <w:r w:rsidRPr="00E97F5B">
        <w:rPr>
          <w:rFonts w:eastAsia="Times New Roman"/>
          <w:szCs w:val="24"/>
          <w:lang w:eastAsia="de-DE"/>
        </w:rPr>
        <w:t xml:space="preserve"> sich von Millionen schmähen,</w:t>
      </w:r>
      <w:r w:rsidRPr="00E97F5B">
        <w:rPr>
          <w:rFonts w:eastAsia="Times New Roman"/>
          <w:szCs w:val="24"/>
          <w:lang w:eastAsia="de-DE"/>
        </w:rPr>
        <w:br/>
        <w:t xml:space="preserve">Die Seine Treu‘ und Liebe nicht verstehen, </w:t>
      </w:r>
    </w:p>
    <w:p w14:paraId="171F68C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senkt sich in die Menschheit gern hernieder,</w:t>
      </w:r>
      <w:r w:rsidRPr="00E97F5B">
        <w:rPr>
          <w:rFonts w:eastAsia="Times New Roman"/>
          <w:szCs w:val="24"/>
          <w:lang w:eastAsia="de-DE"/>
        </w:rPr>
        <w:br/>
        <w:t xml:space="preserve">Und bringt dadurch die ganze Menschheit wieder; </w:t>
      </w:r>
    </w:p>
    <w:p w14:paraId="2B02B07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dass kein Menschenkind, um von dem Bösen</w:t>
      </w:r>
      <w:r w:rsidRPr="00E97F5B">
        <w:rPr>
          <w:rFonts w:eastAsia="Times New Roman"/>
          <w:szCs w:val="24"/>
          <w:lang w:eastAsia="de-DE"/>
        </w:rPr>
        <w:br/>
        <w:t xml:space="preserve">Befreit zu sein, bedarf ein neu Erlösen. </w:t>
      </w:r>
    </w:p>
    <w:p w14:paraId="2139BFB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Die Rechnung, womit Satan einst </w:t>
      </w:r>
      <w:proofErr w:type="spellStart"/>
      <w:r w:rsidRPr="00E97F5B">
        <w:rPr>
          <w:rFonts w:eastAsia="Times New Roman"/>
          <w:szCs w:val="24"/>
          <w:lang w:eastAsia="de-DE"/>
        </w:rPr>
        <w:t>geprahlet</w:t>
      </w:r>
      <w:proofErr w:type="spellEnd"/>
      <w:r w:rsidRPr="00E97F5B">
        <w:rPr>
          <w:rFonts w:eastAsia="Times New Roman"/>
          <w:szCs w:val="24"/>
          <w:lang w:eastAsia="de-DE"/>
        </w:rPr>
        <w:t>,</w:t>
      </w:r>
      <w:r w:rsidRPr="00E97F5B">
        <w:rPr>
          <w:rFonts w:eastAsia="Times New Roman"/>
          <w:szCs w:val="24"/>
          <w:lang w:eastAsia="de-DE"/>
        </w:rPr>
        <w:br/>
        <w:t xml:space="preserve">Ist ihm an Jesu Kreuze ganz bezahlet, </w:t>
      </w:r>
    </w:p>
    <w:p w14:paraId="3F7BD50C" w14:textId="77777777" w:rsidR="007216F1" w:rsidRPr="00E97F5B" w:rsidRDefault="007216F1" w:rsidP="007216F1">
      <w:pPr>
        <w:spacing w:before="100" w:beforeAutospacing="1" w:after="100" w:afterAutospacing="1" w:line="240" w:lineRule="auto"/>
        <w:rPr>
          <w:rFonts w:eastAsia="Times New Roman"/>
          <w:szCs w:val="24"/>
          <w:lang w:eastAsia="de-DE"/>
        </w:rPr>
      </w:pPr>
      <w:proofErr w:type="spellStart"/>
      <w:r w:rsidRPr="00E97F5B">
        <w:rPr>
          <w:rFonts w:eastAsia="Times New Roman"/>
          <w:szCs w:val="24"/>
          <w:lang w:eastAsia="de-DE"/>
        </w:rPr>
        <w:t>Getilget</w:t>
      </w:r>
      <w:proofErr w:type="spellEnd"/>
      <w:r w:rsidRPr="00E97F5B">
        <w:rPr>
          <w:rFonts w:eastAsia="Times New Roman"/>
          <w:szCs w:val="24"/>
          <w:lang w:eastAsia="de-DE"/>
        </w:rPr>
        <w:t xml:space="preserve"> und vernichtet und entkräftet,</w:t>
      </w:r>
      <w:r w:rsidRPr="00E97F5B">
        <w:rPr>
          <w:rFonts w:eastAsia="Times New Roman"/>
          <w:szCs w:val="24"/>
          <w:lang w:eastAsia="de-DE"/>
        </w:rPr>
        <w:br/>
        <w:t xml:space="preserve">Mit dem Gekreuzigten </w:t>
      </w:r>
      <w:proofErr w:type="spellStart"/>
      <w:r w:rsidRPr="00E97F5B">
        <w:rPr>
          <w:rFonts w:eastAsia="Times New Roman"/>
          <w:szCs w:val="24"/>
          <w:lang w:eastAsia="de-DE"/>
        </w:rPr>
        <w:t>an’s</w:t>
      </w:r>
      <w:proofErr w:type="spellEnd"/>
      <w:r w:rsidRPr="00E97F5B">
        <w:rPr>
          <w:rFonts w:eastAsia="Times New Roman"/>
          <w:szCs w:val="24"/>
          <w:lang w:eastAsia="de-DE"/>
        </w:rPr>
        <w:t xml:space="preserve"> Kreuz geheftet. </w:t>
      </w:r>
    </w:p>
    <w:p w14:paraId="0CA90ED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Was ist’s nun Wunder, dass dem Lamm gegeben,</w:t>
      </w:r>
      <w:r w:rsidRPr="00E97F5B">
        <w:rPr>
          <w:rFonts w:eastAsia="Times New Roman"/>
          <w:szCs w:val="24"/>
          <w:lang w:eastAsia="de-DE"/>
        </w:rPr>
        <w:br/>
        <w:t xml:space="preserve">Für seine Marter ewiglich zu leben? </w:t>
      </w:r>
    </w:p>
    <w:p w14:paraId="4CAB340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Und nun zum Lohne des </w:t>
      </w:r>
      <w:proofErr w:type="spellStart"/>
      <w:r w:rsidRPr="00E97F5B">
        <w:rPr>
          <w:rFonts w:eastAsia="Times New Roman"/>
          <w:szCs w:val="24"/>
          <w:lang w:eastAsia="de-DE"/>
        </w:rPr>
        <w:t>erworb’nen</w:t>
      </w:r>
      <w:proofErr w:type="spellEnd"/>
      <w:r w:rsidRPr="00E97F5B">
        <w:rPr>
          <w:rFonts w:eastAsia="Times New Roman"/>
          <w:szCs w:val="24"/>
          <w:lang w:eastAsia="de-DE"/>
        </w:rPr>
        <w:t xml:space="preserve"> Heiles,</w:t>
      </w:r>
      <w:r w:rsidRPr="00E97F5B">
        <w:rPr>
          <w:rFonts w:eastAsia="Times New Roman"/>
          <w:szCs w:val="24"/>
          <w:lang w:eastAsia="de-DE"/>
        </w:rPr>
        <w:br/>
        <w:t xml:space="preserve">Die Menschen hinzunehmen Seines Teiles, </w:t>
      </w:r>
    </w:p>
    <w:p w14:paraId="5EF70BC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Nicht, weil er Gottes Sohn von Ewigkeiten,</w:t>
      </w:r>
      <w:r w:rsidRPr="00E97F5B">
        <w:rPr>
          <w:rFonts w:eastAsia="Times New Roman"/>
          <w:szCs w:val="24"/>
          <w:lang w:eastAsia="de-DE"/>
        </w:rPr>
        <w:br/>
        <w:t xml:space="preserve">Nein, weil er Fleisch geworden in den Zeiten! </w:t>
      </w:r>
    </w:p>
    <w:p w14:paraId="468B2C4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Drum brennen sieben Fackeln vor dem Throne,</w:t>
      </w:r>
      <w:r w:rsidRPr="00E97F5B">
        <w:rPr>
          <w:rFonts w:eastAsia="Times New Roman"/>
          <w:szCs w:val="24"/>
          <w:lang w:eastAsia="de-DE"/>
        </w:rPr>
        <w:br/>
        <w:t xml:space="preserve">Wann einst die Erde stürzt im Donnertone; </w:t>
      </w:r>
    </w:p>
    <w:p w14:paraId="642E83F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Wann vor Ihm fliehen alle Himmelslichter,</w:t>
      </w:r>
      <w:r w:rsidRPr="00E97F5B">
        <w:rPr>
          <w:rFonts w:eastAsia="Times New Roman"/>
          <w:szCs w:val="24"/>
          <w:lang w:eastAsia="de-DE"/>
        </w:rPr>
        <w:br/>
        <w:t xml:space="preserve">Vor Ihm, der Toten und </w:t>
      </w:r>
      <w:proofErr w:type="spellStart"/>
      <w:r w:rsidRPr="00E97F5B">
        <w:rPr>
          <w:rFonts w:eastAsia="Times New Roman"/>
          <w:szCs w:val="24"/>
          <w:lang w:eastAsia="de-DE"/>
        </w:rPr>
        <w:t>Lebend’gen</w:t>
      </w:r>
      <w:proofErr w:type="spellEnd"/>
      <w:r w:rsidRPr="00E97F5B">
        <w:rPr>
          <w:rFonts w:eastAsia="Times New Roman"/>
          <w:szCs w:val="24"/>
          <w:lang w:eastAsia="de-DE"/>
        </w:rPr>
        <w:t xml:space="preserve"> Richter; </w:t>
      </w:r>
    </w:p>
    <w:p w14:paraId="6789BBA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das: weil Er, den Seelen zum Genesen,</w:t>
      </w:r>
      <w:r w:rsidRPr="00E97F5B">
        <w:rPr>
          <w:rFonts w:eastAsia="Times New Roman"/>
          <w:szCs w:val="24"/>
          <w:lang w:eastAsia="de-DE"/>
        </w:rPr>
        <w:br/>
        <w:t xml:space="preserve">So lange Zeit ein armer Mensch gewesen; </w:t>
      </w:r>
    </w:p>
    <w:p w14:paraId="29F1BBF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Weil Ihn die Glut des Feuerzorns </w:t>
      </w:r>
      <w:proofErr w:type="spellStart"/>
      <w:r w:rsidRPr="00E97F5B">
        <w:rPr>
          <w:rFonts w:eastAsia="Times New Roman"/>
          <w:szCs w:val="24"/>
          <w:lang w:eastAsia="de-DE"/>
        </w:rPr>
        <w:t>getaufet</w:t>
      </w:r>
      <w:proofErr w:type="spellEnd"/>
      <w:r w:rsidRPr="00E97F5B">
        <w:rPr>
          <w:rFonts w:eastAsia="Times New Roman"/>
          <w:szCs w:val="24"/>
          <w:lang w:eastAsia="de-DE"/>
        </w:rPr>
        <w:t>,</w:t>
      </w:r>
      <w:r w:rsidRPr="00E97F5B">
        <w:rPr>
          <w:rFonts w:eastAsia="Times New Roman"/>
          <w:szCs w:val="24"/>
          <w:lang w:eastAsia="de-DE"/>
        </w:rPr>
        <w:br/>
        <w:t xml:space="preserve">Als Er mit Seinem Blut die Welt erkaufet. </w:t>
      </w:r>
    </w:p>
    <w:p w14:paraId="39C567B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Ja, weil von Ihm der Todesschweiß geflossen,</w:t>
      </w:r>
      <w:r w:rsidRPr="00E97F5B">
        <w:rPr>
          <w:rFonts w:eastAsia="Times New Roman"/>
          <w:szCs w:val="24"/>
          <w:lang w:eastAsia="de-DE"/>
        </w:rPr>
        <w:br/>
        <w:t xml:space="preserve">Ist Ihm das Lebensbuch nun aufgeschlossen, </w:t>
      </w:r>
    </w:p>
    <w:p w14:paraId="6529E2E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 allen Menschen und dem Himmelsheere</w:t>
      </w:r>
      <w:r w:rsidRPr="00E97F5B">
        <w:rPr>
          <w:rFonts w:eastAsia="Times New Roman"/>
          <w:szCs w:val="24"/>
          <w:lang w:eastAsia="de-DE"/>
        </w:rPr>
        <w:br/>
        <w:t xml:space="preserve">Sonst ein versiegelt Buch geblieben wäre. </w:t>
      </w:r>
    </w:p>
    <w:p w14:paraId="12F1991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Es stehet nun in diesem Buche </w:t>
      </w:r>
      <w:proofErr w:type="spellStart"/>
      <w:r w:rsidRPr="00E97F5B">
        <w:rPr>
          <w:rFonts w:eastAsia="Times New Roman"/>
          <w:szCs w:val="24"/>
          <w:lang w:eastAsia="de-DE"/>
        </w:rPr>
        <w:t>drinne</w:t>
      </w:r>
      <w:proofErr w:type="spellEnd"/>
      <w:r w:rsidRPr="00E97F5B">
        <w:rPr>
          <w:rFonts w:eastAsia="Times New Roman"/>
          <w:szCs w:val="24"/>
          <w:lang w:eastAsia="de-DE"/>
        </w:rPr>
        <w:br/>
        <w:t xml:space="preserve">So manch Gericht, bestimmt vom Anbeginne, </w:t>
      </w:r>
    </w:p>
    <w:p w14:paraId="598A1E6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So manch Geheimnis, das stets </w:t>
      </w:r>
      <w:proofErr w:type="spellStart"/>
      <w:r w:rsidRPr="00E97F5B">
        <w:rPr>
          <w:rFonts w:eastAsia="Times New Roman"/>
          <w:szCs w:val="24"/>
          <w:lang w:eastAsia="de-DE"/>
        </w:rPr>
        <w:t>zugewesen</w:t>
      </w:r>
      <w:proofErr w:type="spellEnd"/>
      <w:r w:rsidRPr="00E97F5B">
        <w:rPr>
          <w:rFonts w:eastAsia="Times New Roman"/>
          <w:szCs w:val="24"/>
          <w:lang w:eastAsia="de-DE"/>
        </w:rPr>
        <w:t>,</w:t>
      </w:r>
      <w:r w:rsidRPr="00E97F5B">
        <w:rPr>
          <w:rFonts w:eastAsia="Times New Roman"/>
          <w:szCs w:val="24"/>
          <w:lang w:eastAsia="de-DE"/>
        </w:rPr>
        <w:br/>
        <w:t xml:space="preserve">Bis Jesu Blick es hell heraus gelesen. </w:t>
      </w:r>
    </w:p>
    <w:p w14:paraId="22BC5D16" w14:textId="77777777" w:rsidR="007216F1" w:rsidRPr="00E97F5B" w:rsidRDefault="007216F1" w:rsidP="007216F1">
      <w:pPr>
        <w:spacing w:before="100" w:beforeAutospacing="1" w:after="100" w:afterAutospacing="1" w:line="240" w:lineRule="auto"/>
        <w:rPr>
          <w:rFonts w:eastAsia="Times New Roman"/>
          <w:szCs w:val="24"/>
          <w:lang w:eastAsia="de-DE"/>
        </w:rPr>
      </w:pPr>
      <w:proofErr w:type="spellStart"/>
      <w:r w:rsidRPr="00E97F5B">
        <w:rPr>
          <w:rFonts w:eastAsia="Times New Roman"/>
          <w:szCs w:val="24"/>
          <w:lang w:eastAsia="de-DE"/>
        </w:rPr>
        <w:t>Nimm’s</w:t>
      </w:r>
      <w:proofErr w:type="spellEnd"/>
      <w:r w:rsidRPr="00E97F5B">
        <w:rPr>
          <w:rFonts w:eastAsia="Times New Roman"/>
          <w:szCs w:val="24"/>
          <w:lang w:eastAsia="de-DE"/>
        </w:rPr>
        <w:t>, Lamm! und lies dem Vater alle Namen.</w:t>
      </w:r>
      <w:r w:rsidRPr="00E97F5B">
        <w:rPr>
          <w:rFonts w:eastAsia="Times New Roman"/>
          <w:szCs w:val="24"/>
          <w:lang w:eastAsia="de-DE"/>
        </w:rPr>
        <w:br/>
        <w:t xml:space="preserve">Von dem Dir ewig zugedachten Samen, </w:t>
      </w:r>
    </w:p>
    <w:p w14:paraId="2F4BD36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Und lies uns unter diesen </w:t>
      </w:r>
      <w:proofErr w:type="spellStart"/>
      <w:r w:rsidRPr="00E97F5B">
        <w:rPr>
          <w:rFonts w:eastAsia="Times New Roman"/>
          <w:szCs w:val="24"/>
          <w:lang w:eastAsia="de-DE"/>
        </w:rPr>
        <w:t>selgen</w:t>
      </w:r>
      <w:proofErr w:type="spellEnd"/>
      <w:r w:rsidRPr="00E97F5B">
        <w:rPr>
          <w:rFonts w:eastAsia="Times New Roman"/>
          <w:szCs w:val="24"/>
          <w:lang w:eastAsia="de-DE"/>
        </w:rPr>
        <w:t xml:space="preserve"> Scharen!</w:t>
      </w:r>
      <w:r w:rsidRPr="00E97F5B">
        <w:rPr>
          <w:rFonts w:eastAsia="Times New Roman"/>
          <w:szCs w:val="24"/>
          <w:lang w:eastAsia="de-DE"/>
        </w:rPr>
        <w:br/>
        <w:t xml:space="preserve">Dann lassen wir all‘ andre Dinge fahren, </w:t>
      </w:r>
    </w:p>
    <w:p w14:paraId="0AFA226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Bis jedes Herz das große Wort gefunden:</w:t>
      </w:r>
      <w:r w:rsidRPr="00E97F5B">
        <w:rPr>
          <w:rFonts w:eastAsia="Times New Roman"/>
          <w:szCs w:val="24"/>
          <w:lang w:eastAsia="de-DE"/>
        </w:rPr>
        <w:br/>
        <w:t xml:space="preserve">„Die Himmel drehen sich um Jesu Wunden!“ </w:t>
      </w:r>
    </w:p>
    <w:p w14:paraId="3905EF21" w14:textId="77777777" w:rsidR="007216F1" w:rsidRDefault="007216F1" w:rsidP="007216F1">
      <w:pPr>
        <w:pStyle w:val="berschrift1"/>
      </w:pPr>
      <w:r w:rsidRPr="00E97F5B">
        <w:t>Das Weihnachtsfest</w:t>
      </w:r>
    </w:p>
    <w:p w14:paraId="33B3A38D" w14:textId="1EE8AA9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 Weihnachtsfest,</w:t>
      </w:r>
      <w:r w:rsidRPr="00E97F5B">
        <w:rPr>
          <w:rFonts w:eastAsia="Times New Roman"/>
          <w:szCs w:val="24"/>
          <w:lang w:eastAsia="de-DE"/>
        </w:rPr>
        <w:br/>
        <w:t xml:space="preserve">Das Gott uns </w:t>
      </w:r>
      <w:r w:rsidR="00360E4E" w:rsidRPr="00E97F5B">
        <w:rPr>
          <w:rFonts w:eastAsia="Times New Roman"/>
          <w:szCs w:val="24"/>
          <w:lang w:eastAsia="de-DE"/>
        </w:rPr>
        <w:t>lässt</w:t>
      </w:r>
      <w:r w:rsidRPr="00E97F5B">
        <w:rPr>
          <w:rFonts w:eastAsia="Times New Roman"/>
          <w:szCs w:val="24"/>
          <w:lang w:eastAsia="de-DE"/>
        </w:rPr>
        <w:br/>
      </w:r>
      <w:r w:rsidR="00360E4E" w:rsidRPr="00E97F5B">
        <w:rPr>
          <w:rFonts w:eastAsia="Times New Roman"/>
          <w:szCs w:val="24"/>
          <w:lang w:eastAsia="de-DE"/>
        </w:rPr>
        <w:t>Aufs</w:t>
      </w:r>
      <w:r w:rsidRPr="00E97F5B">
        <w:rPr>
          <w:rFonts w:eastAsia="Times New Roman"/>
          <w:szCs w:val="24"/>
          <w:lang w:eastAsia="de-DE"/>
        </w:rPr>
        <w:t xml:space="preserve"> Neue wohl und hoch vergnügt erleben,</w:t>
      </w:r>
      <w:r w:rsidRPr="00E97F5B">
        <w:rPr>
          <w:rFonts w:eastAsia="Times New Roman"/>
          <w:szCs w:val="24"/>
          <w:lang w:eastAsia="de-DE"/>
        </w:rPr>
        <w:br/>
        <w:t xml:space="preserve">Bringt </w:t>
      </w:r>
      <w:proofErr w:type="spellStart"/>
      <w:r w:rsidRPr="00E97F5B">
        <w:rPr>
          <w:rFonts w:eastAsia="Times New Roman"/>
          <w:szCs w:val="24"/>
          <w:lang w:eastAsia="de-DE"/>
        </w:rPr>
        <w:t>Wonn</w:t>
      </w:r>
      <w:proofErr w:type="spellEnd"/>
      <w:r w:rsidRPr="00E97F5B">
        <w:rPr>
          <w:rFonts w:eastAsia="Times New Roman"/>
          <w:szCs w:val="24"/>
          <w:lang w:eastAsia="de-DE"/>
        </w:rPr>
        <w:t>‘ und Freud‘</w:t>
      </w:r>
      <w:r w:rsidRPr="00E97F5B">
        <w:rPr>
          <w:rFonts w:eastAsia="Times New Roman"/>
          <w:szCs w:val="24"/>
          <w:lang w:eastAsia="de-DE"/>
        </w:rPr>
        <w:br/>
        <w:t>Der Christenheit;</w:t>
      </w:r>
      <w:r w:rsidRPr="00E97F5B">
        <w:rPr>
          <w:rFonts w:eastAsia="Times New Roman"/>
          <w:szCs w:val="24"/>
          <w:lang w:eastAsia="de-DE"/>
        </w:rPr>
        <w:br/>
        <w:t xml:space="preserve">Drum </w:t>
      </w:r>
      <w:r w:rsidR="00360E4E" w:rsidRPr="00E97F5B">
        <w:rPr>
          <w:rFonts w:eastAsia="Times New Roman"/>
          <w:szCs w:val="24"/>
          <w:lang w:eastAsia="de-DE"/>
        </w:rPr>
        <w:t>lasst</w:t>
      </w:r>
      <w:r w:rsidRPr="00E97F5B">
        <w:rPr>
          <w:rFonts w:eastAsia="Times New Roman"/>
          <w:szCs w:val="24"/>
          <w:lang w:eastAsia="de-DE"/>
        </w:rPr>
        <w:t xml:space="preserve"> uns Gottes </w:t>
      </w:r>
      <w:r w:rsidR="00360E4E" w:rsidRPr="00E97F5B">
        <w:rPr>
          <w:rFonts w:eastAsia="Times New Roman"/>
          <w:szCs w:val="24"/>
          <w:lang w:eastAsia="de-DE"/>
        </w:rPr>
        <w:t>Wundertat</w:t>
      </w:r>
      <w:r w:rsidRPr="00E97F5B">
        <w:rPr>
          <w:rFonts w:eastAsia="Times New Roman"/>
          <w:szCs w:val="24"/>
          <w:lang w:eastAsia="de-DE"/>
        </w:rPr>
        <w:t xml:space="preserve"> erheben!</w:t>
      </w:r>
    </w:p>
    <w:p w14:paraId="0D96148B" w14:textId="4AB3E03B"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Gott liebt die Welt,</w:t>
      </w:r>
      <w:r w:rsidRPr="00E97F5B">
        <w:rPr>
          <w:rFonts w:eastAsia="Times New Roman"/>
          <w:szCs w:val="24"/>
          <w:lang w:eastAsia="de-DE"/>
        </w:rPr>
        <w:br/>
        <w:t>Weil er sich stellt</w:t>
      </w:r>
      <w:r w:rsidRPr="00E97F5B">
        <w:rPr>
          <w:rFonts w:eastAsia="Times New Roman"/>
          <w:szCs w:val="24"/>
          <w:lang w:eastAsia="de-DE"/>
        </w:rPr>
        <w:br/>
        <w:t>Zum Bürgen dar in unsern großen Nö</w:t>
      </w:r>
      <w:r w:rsidR="006E6968">
        <w:rPr>
          <w:rFonts w:eastAsia="Times New Roman"/>
          <w:szCs w:val="24"/>
          <w:lang w:eastAsia="de-DE"/>
        </w:rPr>
        <w:t>t</w:t>
      </w:r>
      <w:r w:rsidRPr="00E97F5B">
        <w:rPr>
          <w:rFonts w:eastAsia="Times New Roman"/>
          <w:szCs w:val="24"/>
          <w:lang w:eastAsia="de-DE"/>
        </w:rPr>
        <w:t>en;</w:t>
      </w:r>
      <w:r w:rsidRPr="00E97F5B">
        <w:rPr>
          <w:rFonts w:eastAsia="Times New Roman"/>
          <w:szCs w:val="24"/>
          <w:lang w:eastAsia="de-DE"/>
        </w:rPr>
        <w:br/>
        <w:t>Gott ist uns hold,</w:t>
      </w:r>
      <w:r w:rsidRPr="00E97F5B">
        <w:rPr>
          <w:rFonts w:eastAsia="Times New Roman"/>
          <w:szCs w:val="24"/>
          <w:lang w:eastAsia="de-DE"/>
        </w:rPr>
        <w:br/>
        <w:t>Und hat das Gold</w:t>
      </w:r>
      <w:r w:rsidRPr="00E97F5B">
        <w:rPr>
          <w:rFonts w:eastAsia="Times New Roman"/>
          <w:szCs w:val="24"/>
          <w:lang w:eastAsia="de-DE"/>
        </w:rPr>
        <w:br/>
        <w:t>Der Unschuld selbst im Feuer lassen löten.</w:t>
      </w:r>
    </w:p>
    <w:p w14:paraId="519ED470" w14:textId="0D3ECCA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Bedenkt den Tod,</w:t>
      </w:r>
      <w:r w:rsidRPr="00E97F5B">
        <w:rPr>
          <w:rFonts w:eastAsia="Times New Roman"/>
          <w:szCs w:val="24"/>
          <w:lang w:eastAsia="de-DE"/>
        </w:rPr>
        <w:br/>
        <w:t>Die große Not.</w:t>
      </w:r>
      <w:r w:rsidRPr="00E97F5B">
        <w:rPr>
          <w:rFonts w:eastAsia="Times New Roman"/>
          <w:szCs w:val="24"/>
          <w:lang w:eastAsia="de-DE"/>
        </w:rPr>
        <w:br/>
        <w:t>Die Er um unsertwillen hat gelitten!</w:t>
      </w:r>
      <w:r w:rsidRPr="00E97F5B">
        <w:rPr>
          <w:rFonts w:eastAsia="Times New Roman"/>
          <w:szCs w:val="24"/>
          <w:lang w:eastAsia="de-DE"/>
        </w:rPr>
        <w:br/>
        <w:t>Ach, danket Ihm</w:t>
      </w:r>
      <w:r w:rsidRPr="00E97F5B">
        <w:rPr>
          <w:rFonts w:eastAsia="Times New Roman"/>
          <w:szCs w:val="24"/>
          <w:lang w:eastAsia="de-DE"/>
        </w:rPr>
        <w:br/>
        <w:t xml:space="preserve">Mit heller </w:t>
      </w:r>
      <w:proofErr w:type="spellStart"/>
      <w:r w:rsidRPr="00E97F5B">
        <w:rPr>
          <w:rFonts w:eastAsia="Times New Roman"/>
          <w:szCs w:val="24"/>
          <w:lang w:eastAsia="de-DE"/>
        </w:rPr>
        <w:t>Stimm</w:t>
      </w:r>
      <w:proofErr w:type="spellEnd"/>
      <w:r w:rsidRPr="00E97F5B">
        <w:rPr>
          <w:rFonts w:eastAsia="Times New Roman"/>
          <w:szCs w:val="24"/>
          <w:lang w:eastAsia="de-DE"/>
        </w:rPr>
        <w:t>‘:</w:t>
      </w:r>
      <w:r w:rsidRPr="00E97F5B">
        <w:rPr>
          <w:rFonts w:eastAsia="Times New Roman"/>
          <w:szCs w:val="24"/>
          <w:lang w:eastAsia="de-DE"/>
        </w:rPr>
        <w:br/>
        <w:t>Er stillt den Zorn, und stellt sich in die Mitten!</w:t>
      </w:r>
    </w:p>
    <w:p w14:paraId="5548B284" w14:textId="3D3D81DA"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Nachdem er nun,</w:t>
      </w:r>
      <w:r w:rsidRPr="00E97F5B">
        <w:rPr>
          <w:rFonts w:eastAsia="Times New Roman"/>
          <w:szCs w:val="24"/>
          <w:lang w:eastAsia="de-DE"/>
        </w:rPr>
        <w:br/>
        <w:t>Dies uns zu tun,</w:t>
      </w:r>
      <w:r w:rsidRPr="00E97F5B">
        <w:rPr>
          <w:rFonts w:eastAsia="Times New Roman"/>
          <w:szCs w:val="24"/>
          <w:lang w:eastAsia="de-DE"/>
        </w:rPr>
        <w:br/>
        <w:t>Sich keine Müh‘ und Arbeit lassen dauern,</w:t>
      </w:r>
      <w:r w:rsidRPr="00E97F5B">
        <w:rPr>
          <w:rFonts w:eastAsia="Times New Roman"/>
          <w:szCs w:val="24"/>
          <w:lang w:eastAsia="de-DE"/>
        </w:rPr>
        <w:br/>
        <w:t>Wer wollte denn</w:t>
      </w:r>
      <w:r w:rsidRPr="00E97F5B">
        <w:rPr>
          <w:rFonts w:eastAsia="Times New Roman"/>
          <w:szCs w:val="24"/>
          <w:lang w:eastAsia="de-DE"/>
        </w:rPr>
        <w:br/>
        <w:t xml:space="preserve">Nicht fest </w:t>
      </w:r>
      <w:proofErr w:type="spellStart"/>
      <w:r w:rsidRPr="00E97F5B">
        <w:rPr>
          <w:rFonts w:eastAsia="Times New Roman"/>
          <w:szCs w:val="24"/>
          <w:lang w:eastAsia="de-DE"/>
        </w:rPr>
        <w:t>bestehn</w:t>
      </w:r>
      <w:proofErr w:type="spellEnd"/>
      <w:r w:rsidRPr="00E97F5B">
        <w:rPr>
          <w:rFonts w:eastAsia="Times New Roman"/>
          <w:szCs w:val="24"/>
          <w:lang w:eastAsia="de-DE"/>
        </w:rPr>
        <w:t>,</w:t>
      </w:r>
      <w:r w:rsidRPr="00E97F5B">
        <w:rPr>
          <w:rFonts w:eastAsia="Times New Roman"/>
          <w:szCs w:val="24"/>
          <w:lang w:eastAsia="de-DE"/>
        </w:rPr>
        <w:br/>
        <w:t>Wie Stahl und eisenfest erhöhte Mauern?</w:t>
      </w:r>
    </w:p>
    <w:p w14:paraId="60F5460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Erhebet Ihn</w:t>
      </w:r>
      <w:r w:rsidRPr="00E97F5B">
        <w:rPr>
          <w:rFonts w:eastAsia="Times New Roman"/>
          <w:szCs w:val="24"/>
          <w:lang w:eastAsia="de-DE"/>
        </w:rPr>
        <w:br/>
        <w:t>und euren Sinn!</w:t>
      </w:r>
      <w:r w:rsidRPr="00E97F5B">
        <w:rPr>
          <w:rFonts w:eastAsia="Times New Roman"/>
          <w:szCs w:val="24"/>
          <w:lang w:eastAsia="de-DE"/>
        </w:rPr>
        <w:br/>
        <w:t xml:space="preserve">Denn Seinen Ruhm kann Niemand </w:t>
      </w:r>
      <w:proofErr w:type="spellStart"/>
      <w:r w:rsidRPr="00E97F5B">
        <w:rPr>
          <w:rFonts w:eastAsia="Times New Roman"/>
          <w:szCs w:val="24"/>
          <w:lang w:eastAsia="de-DE"/>
        </w:rPr>
        <w:t>gnugsam</w:t>
      </w:r>
      <w:proofErr w:type="spellEnd"/>
      <w:r w:rsidRPr="00E97F5B">
        <w:rPr>
          <w:rFonts w:eastAsia="Times New Roman"/>
          <w:szCs w:val="24"/>
          <w:lang w:eastAsia="de-DE"/>
        </w:rPr>
        <w:t xml:space="preserve"> preisen;</w:t>
      </w:r>
      <w:r w:rsidRPr="00E97F5B">
        <w:rPr>
          <w:rFonts w:eastAsia="Times New Roman"/>
          <w:szCs w:val="24"/>
          <w:lang w:eastAsia="de-DE"/>
        </w:rPr>
        <w:br/>
        <w:t>So wird der HErr</w:t>
      </w:r>
      <w:r w:rsidRPr="00E97F5B">
        <w:rPr>
          <w:rFonts w:eastAsia="Times New Roman"/>
          <w:szCs w:val="24"/>
          <w:lang w:eastAsia="de-DE"/>
        </w:rPr>
        <w:br/>
        <w:t>Uns auch noch mehr,</w:t>
      </w:r>
      <w:r w:rsidRPr="00E97F5B">
        <w:rPr>
          <w:rFonts w:eastAsia="Times New Roman"/>
          <w:szCs w:val="24"/>
          <w:lang w:eastAsia="de-DE"/>
        </w:rPr>
        <w:br/>
        <w:t>Als er bisher verliehen hat, erweisen.</w:t>
      </w:r>
    </w:p>
    <w:p w14:paraId="3C8C2660" w14:textId="77777777" w:rsidR="007216F1" w:rsidRPr="00360E4E" w:rsidRDefault="007216F1" w:rsidP="007216F1">
      <w:pPr>
        <w:spacing w:before="100" w:beforeAutospacing="1" w:after="100" w:afterAutospacing="1" w:line="240" w:lineRule="auto"/>
        <w:rPr>
          <w:rFonts w:eastAsia="Times New Roman"/>
          <w:i/>
          <w:szCs w:val="24"/>
          <w:lang w:eastAsia="de-DE"/>
        </w:rPr>
      </w:pPr>
      <w:r w:rsidRPr="00360E4E">
        <w:rPr>
          <w:rFonts w:eastAsia="Times New Roman"/>
          <w:i/>
          <w:szCs w:val="24"/>
          <w:lang w:eastAsia="de-DE"/>
        </w:rPr>
        <w:t>(1712.)</w:t>
      </w:r>
    </w:p>
    <w:p w14:paraId="67A914AD" w14:textId="77777777" w:rsidR="007216F1" w:rsidRPr="00E97F5B" w:rsidRDefault="007216F1" w:rsidP="007216F1">
      <w:pPr>
        <w:pStyle w:val="berschrift1"/>
      </w:pPr>
      <w:r w:rsidRPr="00E97F5B">
        <w:t>Der du noch in der letzten Nacht</w:t>
      </w:r>
    </w:p>
    <w:p w14:paraId="5C8B2EF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Der du noch in der letzten Nacht,</w:t>
      </w:r>
      <w:r>
        <w:rPr>
          <w:rFonts w:eastAsia="Times New Roman"/>
          <w:szCs w:val="24"/>
          <w:lang w:eastAsia="de-DE"/>
        </w:rPr>
        <w:br/>
      </w:r>
      <w:r w:rsidRPr="00E97F5B">
        <w:rPr>
          <w:rFonts w:eastAsia="Times New Roman"/>
          <w:szCs w:val="24"/>
          <w:lang w:eastAsia="de-DE"/>
        </w:rPr>
        <w:t>Eh‘ du für uns erblasst,</w:t>
      </w:r>
      <w:r w:rsidRPr="00E97F5B">
        <w:rPr>
          <w:rFonts w:eastAsia="Times New Roman"/>
          <w:szCs w:val="24"/>
          <w:lang w:eastAsia="de-DE"/>
        </w:rPr>
        <w:br/>
        <w:t>Den Deinen von der Liebe Macht</w:t>
      </w:r>
      <w:r w:rsidRPr="00E97F5B">
        <w:rPr>
          <w:rFonts w:eastAsia="Times New Roman"/>
          <w:szCs w:val="24"/>
          <w:lang w:eastAsia="de-DE"/>
        </w:rPr>
        <w:br/>
        <w:t>So schön gepredigt hast:</w:t>
      </w:r>
    </w:p>
    <w:p w14:paraId="6295150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Erinnre deine kleine Schar,</w:t>
      </w:r>
      <w:r w:rsidRPr="00E97F5B">
        <w:rPr>
          <w:rFonts w:eastAsia="Times New Roman"/>
          <w:szCs w:val="24"/>
          <w:lang w:eastAsia="de-DE"/>
        </w:rPr>
        <w:br/>
        <w:t>Die sich so leicht entzweit,</w:t>
      </w:r>
      <w:r w:rsidRPr="00E97F5B">
        <w:rPr>
          <w:rFonts w:eastAsia="Times New Roman"/>
          <w:szCs w:val="24"/>
          <w:lang w:eastAsia="de-DE"/>
        </w:rPr>
        <w:br/>
        <w:t>Was deine letzte Sorge war:</w:t>
      </w:r>
      <w:r w:rsidRPr="00E97F5B">
        <w:rPr>
          <w:rFonts w:eastAsia="Times New Roman"/>
          <w:szCs w:val="24"/>
          <w:lang w:eastAsia="de-DE"/>
        </w:rPr>
        <w:br/>
        <w:t>Der Glieder Einigkeit.</w:t>
      </w:r>
    </w:p>
    <w:p w14:paraId="0C541425" w14:textId="15D1DE3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3.) Der du um unsre Seligkeit</w:t>
      </w:r>
      <w:r w:rsidRPr="00E97F5B">
        <w:rPr>
          <w:rFonts w:eastAsia="Times New Roman"/>
          <w:szCs w:val="24"/>
          <w:lang w:eastAsia="de-DE"/>
        </w:rPr>
        <w:br/>
        <w:t xml:space="preserve">Mit </w:t>
      </w:r>
      <w:proofErr w:type="spellStart"/>
      <w:r w:rsidRPr="00E97F5B">
        <w:rPr>
          <w:rFonts w:eastAsia="Times New Roman"/>
          <w:szCs w:val="24"/>
          <w:lang w:eastAsia="de-DE"/>
        </w:rPr>
        <w:t>blut</w:t>
      </w:r>
      <w:r w:rsidR="00360E4E">
        <w:rPr>
          <w:rFonts w:eastAsia="Times New Roman"/>
          <w:szCs w:val="24"/>
          <w:lang w:eastAsia="de-DE"/>
        </w:rPr>
        <w:t>‘</w:t>
      </w:r>
      <w:r w:rsidRPr="00E97F5B">
        <w:rPr>
          <w:rFonts w:eastAsia="Times New Roman"/>
          <w:szCs w:val="24"/>
          <w:lang w:eastAsia="de-DE"/>
        </w:rPr>
        <w:t>gem</w:t>
      </w:r>
      <w:proofErr w:type="spellEnd"/>
      <w:r w:rsidRPr="00E97F5B">
        <w:rPr>
          <w:rFonts w:eastAsia="Times New Roman"/>
          <w:szCs w:val="24"/>
          <w:lang w:eastAsia="de-DE"/>
        </w:rPr>
        <w:t xml:space="preserve"> Schweiße rangst</w:t>
      </w:r>
      <w:r w:rsidRPr="00E97F5B">
        <w:rPr>
          <w:rFonts w:eastAsia="Times New Roman"/>
          <w:szCs w:val="24"/>
          <w:lang w:eastAsia="de-DE"/>
        </w:rPr>
        <w:br/>
        <w:t>Und durch der Tränen bangen Streit</w:t>
      </w:r>
      <w:r w:rsidRPr="00E97F5B">
        <w:rPr>
          <w:rFonts w:eastAsia="Times New Roman"/>
          <w:szCs w:val="24"/>
          <w:lang w:eastAsia="de-DE"/>
        </w:rPr>
        <w:br/>
        <w:t>Des Feindes Macht bezwangst.</w:t>
      </w:r>
    </w:p>
    <w:p w14:paraId="1095932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4.) Erschüttre doch den trägen Sinn,</w:t>
      </w:r>
      <w:r w:rsidRPr="00E97F5B">
        <w:rPr>
          <w:rFonts w:eastAsia="Times New Roman"/>
          <w:szCs w:val="24"/>
          <w:lang w:eastAsia="de-DE"/>
        </w:rPr>
        <w:br/>
        <w:t>Der nichts von Arbeit weiß,</w:t>
      </w:r>
      <w:r w:rsidRPr="00E97F5B">
        <w:rPr>
          <w:rFonts w:eastAsia="Times New Roman"/>
          <w:szCs w:val="24"/>
          <w:lang w:eastAsia="de-DE"/>
        </w:rPr>
        <w:br/>
        <w:t>Und reiß ihn aus der Faulheit hin</w:t>
      </w:r>
      <w:r w:rsidRPr="00E97F5B">
        <w:rPr>
          <w:rFonts w:eastAsia="Times New Roman"/>
          <w:szCs w:val="24"/>
          <w:lang w:eastAsia="de-DE"/>
        </w:rPr>
        <w:br/>
        <w:t>Zu deinem Kampf und Schweiß!</w:t>
      </w:r>
    </w:p>
    <w:p w14:paraId="553C06F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5.) War zu der Herrlichkeit die Schmach</w:t>
      </w:r>
      <w:r w:rsidRPr="00E97F5B">
        <w:rPr>
          <w:rFonts w:eastAsia="Times New Roman"/>
          <w:szCs w:val="24"/>
          <w:lang w:eastAsia="de-DE"/>
        </w:rPr>
        <w:br/>
        <w:t>Dein ordentlicher Weg,</w:t>
      </w:r>
      <w:r w:rsidRPr="00E97F5B">
        <w:rPr>
          <w:rFonts w:eastAsia="Times New Roman"/>
          <w:szCs w:val="24"/>
          <w:lang w:eastAsia="de-DE"/>
        </w:rPr>
        <w:br/>
        <w:t>So geht dir deine Herde nach</w:t>
      </w:r>
      <w:r w:rsidRPr="00E97F5B">
        <w:rPr>
          <w:rFonts w:eastAsia="Times New Roman"/>
          <w:szCs w:val="24"/>
          <w:lang w:eastAsia="de-DE"/>
        </w:rPr>
        <w:br/>
        <w:t>Auch über diesen Steg.</w:t>
      </w:r>
    </w:p>
    <w:p w14:paraId="7AE498A8" w14:textId="2E29FDF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6.) Drum </w:t>
      </w:r>
      <w:proofErr w:type="spellStart"/>
      <w:r w:rsidRPr="00E97F5B">
        <w:rPr>
          <w:rFonts w:eastAsia="Times New Roman"/>
          <w:szCs w:val="24"/>
          <w:lang w:eastAsia="de-DE"/>
        </w:rPr>
        <w:t>leit</w:t>
      </w:r>
      <w:proofErr w:type="spellEnd"/>
      <w:r w:rsidR="00360E4E">
        <w:rPr>
          <w:rFonts w:eastAsia="Times New Roman"/>
          <w:szCs w:val="24"/>
          <w:lang w:eastAsia="de-DE"/>
        </w:rPr>
        <w:t>‘</w:t>
      </w:r>
      <w:r w:rsidRPr="00E97F5B">
        <w:rPr>
          <w:rFonts w:eastAsia="Times New Roman"/>
          <w:szCs w:val="24"/>
          <w:lang w:eastAsia="de-DE"/>
        </w:rPr>
        <w:t xml:space="preserve"> auf deiner Leidensbahn</w:t>
      </w:r>
      <w:r w:rsidRPr="00E97F5B">
        <w:rPr>
          <w:rFonts w:eastAsia="Times New Roman"/>
          <w:szCs w:val="24"/>
          <w:lang w:eastAsia="de-DE"/>
        </w:rPr>
        <w:br/>
        <w:t>Uns selber bei der Hand,</w:t>
      </w:r>
      <w:r w:rsidRPr="00E97F5B">
        <w:rPr>
          <w:rFonts w:eastAsia="Times New Roman"/>
          <w:szCs w:val="24"/>
          <w:lang w:eastAsia="de-DE"/>
        </w:rPr>
        <w:br/>
        <w:t>Weil dort nur mitregieren kann,</w:t>
      </w:r>
      <w:r w:rsidRPr="00E97F5B">
        <w:rPr>
          <w:rFonts w:eastAsia="Times New Roman"/>
          <w:szCs w:val="24"/>
          <w:lang w:eastAsia="de-DE"/>
        </w:rPr>
        <w:br/>
        <w:t>Wer hier mit überwand.</w:t>
      </w:r>
    </w:p>
    <w:p w14:paraId="2EC15E31" w14:textId="77777777" w:rsidR="007216F1" w:rsidRDefault="007216F1" w:rsidP="007216F1">
      <w:pPr>
        <w:pStyle w:val="berschrift1"/>
      </w:pPr>
      <w:r w:rsidRPr="00E97F5B">
        <w:t>Der Glaube bricht durch Stahl und Stein</w:t>
      </w:r>
    </w:p>
    <w:p w14:paraId="4B474CB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Der Glaube bricht durch Stahl und Stein,</w:t>
      </w:r>
      <w:r w:rsidRPr="00E97F5B">
        <w:rPr>
          <w:rFonts w:eastAsia="Times New Roman"/>
          <w:szCs w:val="24"/>
          <w:lang w:eastAsia="de-DE"/>
        </w:rPr>
        <w:br/>
        <w:t>Und kann die Allmacht fassen;</w:t>
      </w:r>
      <w:r w:rsidRPr="00E97F5B">
        <w:rPr>
          <w:rFonts w:eastAsia="Times New Roman"/>
          <w:szCs w:val="24"/>
          <w:lang w:eastAsia="de-DE"/>
        </w:rPr>
        <w:br/>
        <w:t>Er wirket Alles und allein,</w:t>
      </w:r>
      <w:r w:rsidRPr="00E97F5B">
        <w:rPr>
          <w:rFonts w:eastAsia="Times New Roman"/>
          <w:szCs w:val="24"/>
          <w:lang w:eastAsia="de-DE"/>
        </w:rPr>
        <w:br/>
        <w:t>Wenn wir Ihn walten lassen.</w:t>
      </w:r>
      <w:r w:rsidRPr="00E97F5B">
        <w:rPr>
          <w:rFonts w:eastAsia="Times New Roman"/>
          <w:szCs w:val="24"/>
          <w:lang w:eastAsia="de-DE"/>
        </w:rPr>
        <w:br/>
        <w:t>Wenn Einer Nichts als glauben kann,</w:t>
      </w:r>
      <w:r w:rsidRPr="00E97F5B">
        <w:rPr>
          <w:rFonts w:eastAsia="Times New Roman"/>
          <w:szCs w:val="24"/>
          <w:lang w:eastAsia="de-DE"/>
        </w:rPr>
        <w:br/>
        <w:t>So kann er Alles machen;</w:t>
      </w:r>
      <w:r w:rsidRPr="00E97F5B">
        <w:rPr>
          <w:rFonts w:eastAsia="Times New Roman"/>
          <w:szCs w:val="24"/>
          <w:lang w:eastAsia="de-DE"/>
        </w:rPr>
        <w:br/>
        <w:t>Der Erden Kräfte sieht er an</w:t>
      </w:r>
      <w:r w:rsidRPr="00E97F5B">
        <w:rPr>
          <w:rFonts w:eastAsia="Times New Roman"/>
          <w:szCs w:val="24"/>
          <w:lang w:eastAsia="de-DE"/>
        </w:rPr>
        <w:br/>
        <w:t xml:space="preserve">Als ganz geringe Sachen. </w:t>
      </w:r>
    </w:p>
    <w:p w14:paraId="0956532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Gelobet sei die Tapferkeit</w:t>
      </w:r>
      <w:r w:rsidRPr="00E97F5B">
        <w:rPr>
          <w:rFonts w:eastAsia="Times New Roman"/>
          <w:szCs w:val="24"/>
          <w:lang w:eastAsia="de-DE"/>
        </w:rPr>
        <w:br/>
        <w:t>Der Streiter unsers Fürsten;</w:t>
      </w:r>
      <w:r w:rsidRPr="00E97F5B">
        <w:rPr>
          <w:rFonts w:eastAsia="Times New Roman"/>
          <w:szCs w:val="24"/>
          <w:lang w:eastAsia="de-DE"/>
        </w:rPr>
        <w:br/>
        <w:t>Verlacht sei die Verwegenheit,</w:t>
      </w:r>
      <w:r w:rsidRPr="00E97F5B">
        <w:rPr>
          <w:rFonts w:eastAsia="Times New Roman"/>
          <w:szCs w:val="24"/>
          <w:lang w:eastAsia="de-DE"/>
        </w:rPr>
        <w:br/>
        <w:t>Nach ihrem Blut zu dürsten!</w:t>
      </w:r>
      <w:r w:rsidRPr="00E97F5B">
        <w:rPr>
          <w:rFonts w:eastAsia="Times New Roman"/>
          <w:szCs w:val="24"/>
          <w:lang w:eastAsia="de-DE"/>
        </w:rPr>
        <w:br/>
        <w:t>Wie gut und sicher dient sich’s nicht</w:t>
      </w:r>
      <w:r w:rsidRPr="00E97F5B">
        <w:rPr>
          <w:rFonts w:eastAsia="Times New Roman"/>
          <w:szCs w:val="24"/>
          <w:lang w:eastAsia="de-DE"/>
        </w:rPr>
        <w:br/>
        <w:t>Dem ewigen Monarchen!</w:t>
      </w:r>
      <w:r w:rsidRPr="00E97F5B">
        <w:rPr>
          <w:rFonts w:eastAsia="Times New Roman"/>
          <w:szCs w:val="24"/>
          <w:lang w:eastAsia="de-DE"/>
        </w:rPr>
        <w:br/>
        <w:t>Im Feuer ist Er Zuversicht,</w:t>
      </w:r>
      <w:r w:rsidRPr="00E97F5B">
        <w:rPr>
          <w:rFonts w:eastAsia="Times New Roman"/>
          <w:szCs w:val="24"/>
          <w:lang w:eastAsia="de-DE"/>
        </w:rPr>
        <w:br/>
        <w:t xml:space="preserve">Fürs Wasser baut Er Archen. </w:t>
      </w:r>
    </w:p>
    <w:p w14:paraId="4FC00C9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Und wenn die treuen Zeugen </w:t>
      </w:r>
      <w:proofErr w:type="spellStart"/>
      <w:r w:rsidRPr="00E97F5B">
        <w:rPr>
          <w:rFonts w:eastAsia="Times New Roman"/>
          <w:szCs w:val="24"/>
          <w:lang w:eastAsia="de-DE"/>
        </w:rPr>
        <w:t>seh’n</w:t>
      </w:r>
      <w:proofErr w:type="spellEnd"/>
      <w:r w:rsidRPr="00E97F5B">
        <w:rPr>
          <w:rFonts w:eastAsia="Times New Roman"/>
          <w:szCs w:val="24"/>
          <w:lang w:eastAsia="de-DE"/>
        </w:rPr>
        <w:t>,</w:t>
      </w:r>
      <w:r w:rsidRPr="00E97F5B">
        <w:rPr>
          <w:rFonts w:eastAsia="Times New Roman"/>
          <w:szCs w:val="24"/>
          <w:lang w:eastAsia="de-DE"/>
        </w:rPr>
        <w:br/>
        <w:t>Worauf sie’s Leben wagen,</w:t>
      </w:r>
      <w:r w:rsidRPr="00E97F5B">
        <w:rPr>
          <w:rFonts w:eastAsia="Times New Roman"/>
          <w:szCs w:val="24"/>
          <w:lang w:eastAsia="de-DE"/>
        </w:rPr>
        <w:br/>
        <w:t xml:space="preserve">So mögen sie nicht </w:t>
      </w:r>
      <w:proofErr w:type="spellStart"/>
      <w:r w:rsidRPr="00E97F5B">
        <w:rPr>
          <w:rFonts w:eastAsia="Times New Roman"/>
          <w:szCs w:val="24"/>
          <w:lang w:eastAsia="de-DE"/>
        </w:rPr>
        <w:t>widersteh’n</w:t>
      </w:r>
      <w:proofErr w:type="spellEnd"/>
      <w:r w:rsidRPr="00E97F5B">
        <w:rPr>
          <w:rFonts w:eastAsia="Times New Roman"/>
          <w:szCs w:val="24"/>
          <w:lang w:eastAsia="de-DE"/>
        </w:rPr>
        <w:t>,</w:t>
      </w:r>
      <w:r w:rsidRPr="00E97F5B">
        <w:rPr>
          <w:rFonts w:eastAsia="Times New Roman"/>
          <w:szCs w:val="24"/>
          <w:lang w:eastAsia="de-DE"/>
        </w:rPr>
        <w:br/>
        <w:t>Und lassen sich erschlagen.</w:t>
      </w:r>
      <w:r w:rsidRPr="00E97F5B">
        <w:rPr>
          <w:rFonts w:eastAsia="Times New Roman"/>
          <w:szCs w:val="24"/>
          <w:lang w:eastAsia="de-DE"/>
        </w:rPr>
        <w:br/>
        <w:t>Sie wollen der Erlösung nicht,</w:t>
      </w:r>
      <w:r w:rsidRPr="00E97F5B">
        <w:rPr>
          <w:rFonts w:eastAsia="Times New Roman"/>
          <w:szCs w:val="24"/>
          <w:lang w:eastAsia="de-DE"/>
        </w:rPr>
        <w:br/>
        <w:t xml:space="preserve">Die sie </w:t>
      </w:r>
      <w:proofErr w:type="spellStart"/>
      <w:r w:rsidRPr="00E97F5B">
        <w:rPr>
          <w:rFonts w:eastAsia="Times New Roman"/>
          <w:szCs w:val="24"/>
          <w:lang w:eastAsia="de-DE"/>
        </w:rPr>
        <w:t>vor’m</w:t>
      </w:r>
      <w:proofErr w:type="spellEnd"/>
      <w:r w:rsidRPr="00E97F5B">
        <w:rPr>
          <w:rFonts w:eastAsia="Times New Roman"/>
          <w:szCs w:val="24"/>
          <w:lang w:eastAsia="de-DE"/>
        </w:rPr>
        <w:t xml:space="preserve"> Leiden </w:t>
      </w:r>
      <w:proofErr w:type="spellStart"/>
      <w:r w:rsidRPr="00E97F5B">
        <w:rPr>
          <w:rFonts w:eastAsia="Times New Roman"/>
          <w:szCs w:val="24"/>
          <w:lang w:eastAsia="de-DE"/>
        </w:rPr>
        <w:t>birget</w:t>
      </w:r>
      <w:proofErr w:type="spellEnd"/>
      <w:r w:rsidRPr="00E97F5B">
        <w:rPr>
          <w:rFonts w:eastAsia="Times New Roman"/>
          <w:szCs w:val="24"/>
          <w:lang w:eastAsia="de-DE"/>
        </w:rPr>
        <w:t>;</w:t>
      </w:r>
      <w:r w:rsidRPr="00E97F5B">
        <w:rPr>
          <w:rFonts w:eastAsia="Times New Roman"/>
          <w:szCs w:val="24"/>
          <w:lang w:eastAsia="de-DE"/>
        </w:rPr>
        <w:br/>
        <w:t>Um jener Auferstehung Licht</w:t>
      </w:r>
      <w:r w:rsidRPr="00E97F5B">
        <w:rPr>
          <w:rFonts w:eastAsia="Times New Roman"/>
          <w:szCs w:val="24"/>
          <w:lang w:eastAsia="de-DE"/>
        </w:rPr>
        <w:br/>
        <w:t xml:space="preserve">Ward Mancher gern erwürget. </w:t>
      </w:r>
    </w:p>
    <w:p w14:paraId="15B0543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 Zeugen Jesu waren ja</w:t>
      </w:r>
      <w:r w:rsidRPr="00E97F5B">
        <w:rPr>
          <w:rFonts w:eastAsia="Times New Roman"/>
          <w:szCs w:val="24"/>
          <w:lang w:eastAsia="de-DE"/>
        </w:rPr>
        <w:br/>
        <w:t>Vordem auch Glaubenshelden,</w:t>
      </w:r>
      <w:r w:rsidRPr="00E97F5B">
        <w:rPr>
          <w:rFonts w:eastAsia="Times New Roman"/>
          <w:szCs w:val="24"/>
          <w:lang w:eastAsia="de-DE"/>
        </w:rPr>
        <w:br/>
        <w:t>Die man in Pelzen wandeln sah,</w:t>
      </w:r>
      <w:r w:rsidRPr="00E97F5B">
        <w:rPr>
          <w:rFonts w:eastAsia="Times New Roman"/>
          <w:szCs w:val="24"/>
          <w:lang w:eastAsia="de-DE"/>
        </w:rPr>
        <w:br/>
        <w:t xml:space="preserve">Verhungern in den </w:t>
      </w:r>
      <w:proofErr w:type="spellStart"/>
      <w:r w:rsidRPr="00E97F5B">
        <w:rPr>
          <w:rFonts w:eastAsia="Times New Roman"/>
          <w:szCs w:val="24"/>
          <w:lang w:eastAsia="de-DE"/>
        </w:rPr>
        <w:t>Wälden</w:t>
      </w:r>
      <w:proofErr w:type="spellEnd"/>
      <w:r w:rsidRPr="00E97F5B">
        <w:rPr>
          <w:rFonts w:eastAsia="Times New Roman"/>
          <w:szCs w:val="24"/>
          <w:lang w:eastAsia="de-DE"/>
        </w:rPr>
        <w:t>;</w:t>
      </w:r>
      <w:r w:rsidRPr="00E97F5B">
        <w:rPr>
          <w:rFonts w:eastAsia="Times New Roman"/>
          <w:szCs w:val="24"/>
          <w:lang w:eastAsia="de-DE"/>
        </w:rPr>
        <w:br/>
        <w:t>Und Des die Welt nicht würdig war,</w:t>
      </w:r>
      <w:r w:rsidRPr="00E97F5B">
        <w:rPr>
          <w:rFonts w:eastAsia="Times New Roman"/>
          <w:szCs w:val="24"/>
          <w:lang w:eastAsia="de-DE"/>
        </w:rPr>
        <w:br/>
        <w:t xml:space="preserve">Der ist im Elend </w:t>
      </w:r>
      <w:proofErr w:type="spellStart"/>
      <w:r w:rsidRPr="00E97F5B">
        <w:rPr>
          <w:rFonts w:eastAsia="Times New Roman"/>
          <w:szCs w:val="24"/>
          <w:lang w:eastAsia="de-DE"/>
        </w:rPr>
        <w:t>gangen</w:t>
      </w:r>
      <w:proofErr w:type="spellEnd"/>
      <w:r w:rsidRPr="00E97F5B">
        <w:rPr>
          <w:rFonts w:eastAsia="Times New Roman"/>
          <w:szCs w:val="24"/>
          <w:lang w:eastAsia="de-DE"/>
        </w:rPr>
        <w:t>;</w:t>
      </w:r>
      <w:r w:rsidRPr="00E97F5B">
        <w:rPr>
          <w:rFonts w:eastAsia="Times New Roman"/>
          <w:szCs w:val="24"/>
          <w:lang w:eastAsia="de-DE"/>
        </w:rPr>
        <w:br/>
        <w:t>Den Fürsten über Gottes Schar</w:t>
      </w:r>
      <w:r w:rsidRPr="00E97F5B">
        <w:rPr>
          <w:rFonts w:eastAsia="Times New Roman"/>
          <w:szCs w:val="24"/>
          <w:lang w:eastAsia="de-DE"/>
        </w:rPr>
        <w:br/>
        <w:t>Hat man ans Holz gehangen..)</w:t>
      </w:r>
    </w:p>
    <w:p w14:paraId="289B03B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Wir wollen unter Gottes Schutz,</w:t>
      </w:r>
      <w:r w:rsidRPr="00E97F5B">
        <w:rPr>
          <w:rFonts w:eastAsia="Times New Roman"/>
          <w:szCs w:val="24"/>
          <w:lang w:eastAsia="de-DE"/>
        </w:rPr>
        <w:br/>
        <w:t>Den Satan zu vertreiben,</w:t>
      </w:r>
      <w:r w:rsidRPr="00E97F5B">
        <w:rPr>
          <w:rFonts w:eastAsia="Times New Roman"/>
          <w:szCs w:val="24"/>
          <w:lang w:eastAsia="de-DE"/>
        </w:rPr>
        <w:br/>
        <w:t>Und seinem Hohngeschrei zum Trutz</w:t>
      </w:r>
      <w:r w:rsidRPr="00E97F5B">
        <w:rPr>
          <w:rFonts w:eastAsia="Times New Roman"/>
          <w:szCs w:val="24"/>
          <w:lang w:eastAsia="de-DE"/>
        </w:rPr>
        <w:br/>
        <w:t xml:space="preserve">Mit unsern Vätern </w:t>
      </w:r>
      <w:proofErr w:type="spellStart"/>
      <w:r w:rsidRPr="00E97F5B">
        <w:rPr>
          <w:rFonts w:eastAsia="Times New Roman"/>
          <w:szCs w:val="24"/>
          <w:lang w:eastAsia="de-DE"/>
        </w:rPr>
        <w:t>gläuben</w:t>
      </w:r>
      <w:proofErr w:type="spellEnd"/>
      <w:r w:rsidRPr="00E97F5B">
        <w:rPr>
          <w:rFonts w:eastAsia="Times New Roman"/>
          <w:szCs w:val="24"/>
          <w:lang w:eastAsia="de-DE"/>
        </w:rPr>
        <w:t>;</w:t>
      </w:r>
      <w:r w:rsidRPr="00E97F5B">
        <w:rPr>
          <w:rFonts w:eastAsia="Times New Roman"/>
          <w:szCs w:val="24"/>
          <w:lang w:eastAsia="de-DE"/>
        </w:rPr>
        <w:br/>
        <w:t>Und sollen wir nach Rosenart</w:t>
      </w:r>
      <w:r w:rsidRPr="00E97F5B">
        <w:rPr>
          <w:rFonts w:eastAsia="Times New Roman"/>
          <w:szCs w:val="24"/>
          <w:lang w:eastAsia="de-DE"/>
        </w:rPr>
        <w:br/>
        <w:t>Auch unter Dornen weiden,</w:t>
      </w:r>
      <w:r w:rsidRPr="00E97F5B">
        <w:rPr>
          <w:rFonts w:eastAsia="Times New Roman"/>
          <w:szCs w:val="24"/>
          <w:lang w:eastAsia="de-DE"/>
        </w:rPr>
        <w:br/>
        <w:t>Wie’s Jesu einst beschieden ward,</w:t>
      </w:r>
      <w:r w:rsidRPr="00E97F5B">
        <w:rPr>
          <w:rFonts w:eastAsia="Times New Roman"/>
          <w:szCs w:val="24"/>
          <w:lang w:eastAsia="de-DE"/>
        </w:rPr>
        <w:br/>
        <w:t>So wollen wir dann leiden!</w:t>
      </w:r>
    </w:p>
    <w:p w14:paraId="5DEA5F7E" w14:textId="77777777" w:rsidR="007216F1" w:rsidRDefault="007216F1" w:rsidP="007216F1">
      <w:pPr>
        <w:pStyle w:val="berschrift1"/>
      </w:pPr>
      <w:r w:rsidRPr="00E97F5B">
        <w:t>Der Henne folgt das Küchlein nach</w:t>
      </w:r>
    </w:p>
    <w:p w14:paraId="035E40B7" w14:textId="14F83DFF"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Der Henne folgt das Küchlein nach;</w:t>
      </w:r>
      <w:r w:rsidRPr="00E97F5B">
        <w:rPr>
          <w:rFonts w:eastAsia="Times New Roman"/>
          <w:szCs w:val="24"/>
          <w:lang w:eastAsia="de-DE"/>
        </w:rPr>
        <w:br/>
        <w:t>Es liebet seiner Mutter Sprach‘:</w:t>
      </w:r>
      <w:r w:rsidRPr="00E97F5B">
        <w:rPr>
          <w:rFonts w:eastAsia="Times New Roman"/>
          <w:szCs w:val="24"/>
          <w:lang w:eastAsia="de-DE"/>
        </w:rPr>
        <w:br/>
        <w:t xml:space="preserve">Ach, gib, </w:t>
      </w:r>
      <w:r w:rsidR="00360E4E" w:rsidRPr="00E97F5B">
        <w:rPr>
          <w:rFonts w:eastAsia="Times New Roman"/>
          <w:szCs w:val="24"/>
          <w:lang w:eastAsia="de-DE"/>
        </w:rPr>
        <w:t>dass</w:t>
      </w:r>
      <w:r w:rsidRPr="00E97F5B">
        <w:rPr>
          <w:rFonts w:eastAsia="Times New Roman"/>
          <w:szCs w:val="24"/>
          <w:lang w:eastAsia="de-DE"/>
        </w:rPr>
        <w:t xml:space="preserve"> ich Dir folge recht,</w:t>
      </w:r>
      <w:r w:rsidRPr="00E97F5B">
        <w:rPr>
          <w:rFonts w:eastAsia="Times New Roman"/>
          <w:szCs w:val="24"/>
          <w:lang w:eastAsia="de-DE"/>
        </w:rPr>
        <w:br/>
        <w:t>Mein Heiland, als ein treuer Knecht!</w:t>
      </w:r>
    </w:p>
    <w:p w14:paraId="51E55B1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Dein Leben zeigt mir meine Pflicht;</w:t>
      </w:r>
      <w:r w:rsidRPr="00E97F5B">
        <w:rPr>
          <w:rFonts w:eastAsia="Times New Roman"/>
          <w:szCs w:val="24"/>
          <w:lang w:eastAsia="de-DE"/>
        </w:rPr>
        <w:br/>
        <w:t>Du bist mein Spiegel und mein Licht;</w:t>
      </w:r>
      <w:r w:rsidRPr="00E97F5B">
        <w:rPr>
          <w:rFonts w:eastAsia="Times New Roman"/>
          <w:szCs w:val="24"/>
          <w:lang w:eastAsia="de-DE"/>
        </w:rPr>
        <w:br/>
        <w:t>Ach, HErr! wie bin ich noch so weit</w:t>
      </w:r>
      <w:r w:rsidRPr="00E97F5B">
        <w:rPr>
          <w:rFonts w:eastAsia="Times New Roman"/>
          <w:szCs w:val="24"/>
          <w:lang w:eastAsia="de-DE"/>
        </w:rPr>
        <w:br/>
        <w:t>Von Deines Bildes Ähnlichkeit!</w:t>
      </w:r>
    </w:p>
    <w:p w14:paraId="66E4341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stundest stets auf Deiner Hut;</w:t>
      </w:r>
      <w:r w:rsidRPr="00E97F5B">
        <w:rPr>
          <w:rFonts w:eastAsia="Times New Roman"/>
          <w:szCs w:val="24"/>
          <w:lang w:eastAsia="de-DE"/>
        </w:rPr>
        <w:br/>
        <w:t>Du kanntest wohl der Feinde Wut;</w:t>
      </w:r>
      <w:r w:rsidRPr="00E97F5B">
        <w:rPr>
          <w:rFonts w:eastAsia="Times New Roman"/>
          <w:szCs w:val="24"/>
          <w:lang w:eastAsia="de-DE"/>
        </w:rPr>
        <w:br/>
        <w:t>O lass mich doch nicht sicher sein,</w:t>
      </w:r>
      <w:r w:rsidRPr="00E97F5B">
        <w:rPr>
          <w:rFonts w:eastAsia="Times New Roman"/>
          <w:szCs w:val="24"/>
          <w:lang w:eastAsia="de-DE"/>
        </w:rPr>
        <w:br/>
        <w:t>Wo mir der Feind könnt‘ brechen ein!</w:t>
      </w:r>
    </w:p>
    <w:p w14:paraId="5BAEE25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Von Ehrerbietung war Dein Herz</w:t>
      </w:r>
      <w:r w:rsidRPr="00E97F5B">
        <w:rPr>
          <w:rFonts w:eastAsia="Times New Roman"/>
          <w:szCs w:val="24"/>
          <w:lang w:eastAsia="de-DE"/>
        </w:rPr>
        <w:br/>
        <w:t>Vor Deinem Gott, und stets aufwärts</w:t>
      </w:r>
      <w:r w:rsidRPr="00E97F5B">
        <w:rPr>
          <w:rFonts w:eastAsia="Times New Roman"/>
          <w:szCs w:val="24"/>
          <w:lang w:eastAsia="de-DE"/>
        </w:rPr>
        <w:br/>
        <w:t>Erhoben: ach! ich bitt‘ um Stärk‘,</w:t>
      </w:r>
      <w:r w:rsidRPr="00E97F5B">
        <w:rPr>
          <w:rFonts w:eastAsia="Times New Roman"/>
          <w:szCs w:val="24"/>
          <w:lang w:eastAsia="de-DE"/>
        </w:rPr>
        <w:br/>
        <w:t>Dahin zu richten auch mein Werk.</w:t>
      </w:r>
    </w:p>
    <w:p w14:paraId="5F2E2634" w14:textId="6EDB6F87" w:rsidR="007216F1" w:rsidRPr="00E97F5B" w:rsidRDefault="007216F1" w:rsidP="007216F1">
      <w:pPr>
        <w:spacing w:before="100" w:beforeAutospacing="1" w:after="100" w:afterAutospacing="1" w:line="240" w:lineRule="auto"/>
        <w:rPr>
          <w:rFonts w:eastAsia="Times New Roman"/>
          <w:szCs w:val="24"/>
          <w:lang w:eastAsia="de-DE"/>
        </w:rPr>
      </w:pPr>
      <w:proofErr w:type="spellStart"/>
      <w:r w:rsidRPr="00E97F5B">
        <w:rPr>
          <w:rFonts w:eastAsia="Times New Roman"/>
          <w:szCs w:val="24"/>
          <w:lang w:eastAsia="de-DE"/>
        </w:rPr>
        <w:t>Ernsthaftig</w:t>
      </w:r>
      <w:proofErr w:type="spellEnd"/>
      <w:r w:rsidRPr="00E97F5B">
        <w:rPr>
          <w:rFonts w:eastAsia="Times New Roman"/>
          <w:szCs w:val="24"/>
          <w:lang w:eastAsia="de-DE"/>
        </w:rPr>
        <w:t xml:space="preserve"> warst Du allezeit,</w:t>
      </w:r>
      <w:r w:rsidRPr="00E97F5B">
        <w:rPr>
          <w:rFonts w:eastAsia="Times New Roman"/>
          <w:szCs w:val="24"/>
          <w:lang w:eastAsia="de-DE"/>
        </w:rPr>
        <w:br/>
        <w:t>Von Scherz und Tändeleien weit;</w:t>
      </w:r>
      <w:r w:rsidRPr="00E97F5B">
        <w:rPr>
          <w:rFonts w:eastAsia="Times New Roman"/>
          <w:szCs w:val="24"/>
          <w:lang w:eastAsia="de-DE"/>
        </w:rPr>
        <w:br/>
        <w:t xml:space="preserve">O, </w:t>
      </w:r>
      <w:r w:rsidR="00360E4E" w:rsidRPr="00E97F5B">
        <w:rPr>
          <w:rFonts w:eastAsia="Times New Roman"/>
          <w:szCs w:val="24"/>
          <w:lang w:eastAsia="de-DE"/>
        </w:rPr>
        <w:t>dass</w:t>
      </w:r>
      <w:r w:rsidRPr="00E97F5B">
        <w:rPr>
          <w:rFonts w:eastAsia="Times New Roman"/>
          <w:szCs w:val="24"/>
          <w:lang w:eastAsia="de-DE"/>
        </w:rPr>
        <w:t xml:space="preserve"> ich noch so eitel bin,</w:t>
      </w:r>
      <w:r w:rsidRPr="00E97F5B">
        <w:rPr>
          <w:rFonts w:eastAsia="Times New Roman"/>
          <w:szCs w:val="24"/>
          <w:lang w:eastAsia="de-DE"/>
        </w:rPr>
        <w:br/>
        <w:t xml:space="preserve">Und oft verlasse diesen Sinn! </w:t>
      </w:r>
    </w:p>
    <w:p w14:paraId="087C89B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Den Sinnen starbst Du gänzlich ab,</w:t>
      </w:r>
      <w:r w:rsidRPr="00E97F5B">
        <w:rPr>
          <w:rFonts w:eastAsia="Times New Roman"/>
          <w:szCs w:val="24"/>
          <w:lang w:eastAsia="de-DE"/>
        </w:rPr>
        <w:br/>
        <w:t>Lebtest in steter Übergab‘</w:t>
      </w:r>
      <w:r w:rsidRPr="00E97F5B">
        <w:rPr>
          <w:rFonts w:eastAsia="Times New Roman"/>
          <w:szCs w:val="24"/>
          <w:lang w:eastAsia="de-DE"/>
        </w:rPr>
        <w:br/>
        <w:t>Des Willens bloß an Deinen Gott:</w:t>
      </w:r>
      <w:r w:rsidRPr="00E97F5B">
        <w:rPr>
          <w:rFonts w:eastAsia="Times New Roman"/>
          <w:szCs w:val="24"/>
          <w:lang w:eastAsia="de-DE"/>
        </w:rPr>
        <w:br/>
        <w:t xml:space="preserve">Erfüll‘ in mir auch dies Gebot! </w:t>
      </w:r>
    </w:p>
    <w:p w14:paraId="2CBCB9E7" w14:textId="18FA638E"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Wie fest war Deine Zuversicht,</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Dich einmal würd‘ lassen nicht</w:t>
      </w:r>
      <w:r w:rsidRPr="00E97F5B">
        <w:rPr>
          <w:rFonts w:eastAsia="Times New Roman"/>
          <w:szCs w:val="24"/>
          <w:lang w:eastAsia="de-DE"/>
        </w:rPr>
        <w:br/>
        <w:t>Der Vater: O, gib doch auch mir,</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ich so hang‘ und Fleh‘ an Dir!</w:t>
      </w:r>
    </w:p>
    <w:p w14:paraId="5F34AD2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Im Leiden warst Du als ein Lamm,</w:t>
      </w:r>
      <w:r w:rsidRPr="00E97F5B">
        <w:rPr>
          <w:rFonts w:eastAsia="Times New Roman"/>
          <w:szCs w:val="24"/>
          <w:lang w:eastAsia="de-DE"/>
        </w:rPr>
        <w:br/>
        <w:t xml:space="preserve">Schaltst nicht, die Dir </w:t>
      </w:r>
      <w:proofErr w:type="spellStart"/>
      <w:r w:rsidRPr="00E97F5B">
        <w:rPr>
          <w:rFonts w:eastAsia="Times New Roman"/>
          <w:szCs w:val="24"/>
          <w:lang w:eastAsia="de-DE"/>
        </w:rPr>
        <w:t>ohn</w:t>
      </w:r>
      <w:proofErr w:type="spellEnd"/>
      <w:r w:rsidRPr="00E97F5B">
        <w:rPr>
          <w:rFonts w:eastAsia="Times New Roman"/>
          <w:szCs w:val="24"/>
          <w:lang w:eastAsia="de-DE"/>
        </w:rPr>
        <w:t xml:space="preserve">‘ </w:t>
      </w:r>
      <w:proofErr w:type="spellStart"/>
      <w:r w:rsidRPr="00E97F5B">
        <w:rPr>
          <w:rFonts w:eastAsia="Times New Roman"/>
          <w:szCs w:val="24"/>
          <w:lang w:eastAsia="de-DE"/>
        </w:rPr>
        <w:t>Ursach</w:t>
      </w:r>
      <w:proofErr w:type="spellEnd"/>
      <w:r w:rsidRPr="00E97F5B">
        <w:rPr>
          <w:rFonts w:eastAsia="Times New Roman"/>
          <w:szCs w:val="24"/>
          <w:lang w:eastAsia="de-DE"/>
        </w:rPr>
        <w:t>‘ gram;</w:t>
      </w:r>
      <w:r w:rsidRPr="00E97F5B">
        <w:rPr>
          <w:rFonts w:eastAsia="Times New Roman"/>
          <w:szCs w:val="24"/>
          <w:lang w:eastAsia="de-DE"/>
        </w:rPr>
        <w:br/>
        <w:t xml:space="preserve">Du </w:t>
      </w:r>
      <w:proofErr w:type="spellStart"/>
      <w:r w:rsidRPr="00E97F5B">
        <w:rPr>
          <w:rFonts w:eastAsia="Times New Roman"/>
          <w:szCs w:val="24"/>
          <w:lang w:eastAsia="de-DE"/>
        </w:rPr>
        <w:t>tatest</w:t>
      </w:r>
      <w:proofErr w:type="spellEnd"/>
      <w:r w:rsidRPr="00E97F5B">
        <w:rPr>
          <w:rFonts w:eastAsia="Times New Roman"/>
          <w:szCs w:val="24"/>
          <w:lang w:eastAsia="de-DE"/>
        </w:rPr>
        <w:t xml:space="preserve"> nicht auf Deinen Mund,</w:t>
      </w:r>
      <w:r w:rsidRPr="00E97F5B">
        <w:rPr>
          <w:rFonts w:eastAsia="Times New Roman"/>
          <w:szCs w:val="24"/>
          <w:lang w:eastAsia="de-DE"/>
        </w:rPr>
        <w:br/>
        <w:t>Batst für die Feind‘: o Liebesgrund!</w:t>
      </w:r>
    </w:p>
    <w:p w14:paraId="02E2BF81" w14:textId="064EBE14"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gib mir doch auch die Geduld,</w:t>
      </w:r>
      <w:r w:rsidRPr="00E97F5B">
        <w:rPr>
          <w:rFonts w:eastAsia="Times New Roman"/>
          <w:szCs w:val="24"/>
          <w:lang w:eastAsia="de-DE"/>
        </w:rPr>
        <w:br/>
        <w:t>Wenn ich muss tragen viele Schuld,</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ich’s von Gottes Hand </w:t>
      </w:r>
      <w:proofErr w:type="spellStart"/>
      <w:r w:rsidRPr="00E97F5B">
        <w:rPr>
          <w:rFonts w:eastAsia="Times New Roman"/>
          <w:szCs w:val="24"/>
          <w:lang w:eastAsia="de-DE"/>
        </w:rPr>
        <w:t>annehm</w:t>
      </w:r>
      <w:proofErr w:type="spellEnd"/>
      <w:r w:rsidRPr="00E97F5B">
        <w:rPr>
          <w:rFonts w:eastAsia="Times New Roman"/>
          <w:szCs w:val="24"/>
          <w:lang w:eastAsia="de-DE"/>
        </w:rPr>
        <w:t>‘,</w:t>
      </w:r>
      <w:r w:rsidRPr="00E97F5B">
        <w:rPr>
          <w:rFonts w:eastAsia="Times New Roman"/>
          <w:szCs w:val="24"/>
          <w:lang w:eastAsia="de-DE"/>
        </w:rPr>
        <w:br/>
        <w:t xml:space="preserve">Und nicht, als ob’s von Menschen </w:t>
      </w:r>
      <w:proofErr w:type="spellStart"/>
      <w:r w:rsidRPr="00E97F5B">
        <w:rPr>
          <w:rFonts w:eastAsia="Times New Roman"/>
          <w:szCs w:val="24"/>
          <w:lang w:eastAsia="de-DE"/>
        </w:rPr>
        <w:t>käm</w:t>
      </w:r>
      <w:proofErr w:type="spellEnd"/>
      <w:r w:rsidRPr="00E97F5B">
        <w:rPr>
          <w:rFonts w:eastAsia="Times New Roman"/>
          <w:szCs w:val="24"/>
          <w:lang w:eastAsia="de-DE"/>
        </w:rPr>
        <w:t>‘!</w:t>
      </w:r>
    </w:p>
    <w:p w14:paraId="4FD97CA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w:t>
      </w:r>
      <w:proofErr w:type="spellStart"/>
      <w:r w:rsidRPr="00E97F5B">
        <w:rPr>
          <w:rFonts w:eastAsia="Times New Roman"/>
          <w:szCs w:val="24"/>
          <w:lang w:eastAsia="de-DE"/>
        </w:rPr>
        <w:t>warest</w:t>
      </w:r>
      <w:proofErr w:type="spellEnd"/>
      <w:r w:rsidRPr="00E97F5B">
        <w:rPr>
          <w:rFonts w:eastAsia="Times New Roman"/>
          <w:szCs w:val="24"/>
          <w:lang w:eastAsia="de-DE"/>
        </w:rPr>
        <w:t xml:space="preserve"> öfters gern allein,</w:t>
      </w:r>
      <w:r w:rsidRPr="00E97F5B">
        <w:rPr>
          <w:rFonts w:eastAsia="Times New Roman"/>
          <w:szCs w:val="24"/>
          <w:lang w:eastAsia="de-DE"/>
        </w:rPr>
        <w:br/>
        <w:t xml:space="preserve">Und hieltest viel auf </w:t>
      </w:r>
      <w:proofErr w:type="spellStart"/>
      <w:r w:rsidRPr="00E97F5B">
        <w:rPr>
          <w:rFonts w:eastAsia="Times New Roman"/>
          <w:szCs w:val="24"/>
          <w:lang w:eastAsia="de-DE"/>
        </w:rPr>
        <w:t>Stillesein</w:t>
      </w:r>
      <w:proofErr w:type="spellEnd"/>
      <w:r w:rsidRPr="00E97F5B">
        <w:rPr>
          <w:rFonts w:eastAsia="Times New Roman"/>
          <w:szCs w:val="24"/>
          <w:lang w:eastAsia="de-DE"/>
        </w:rPr>
        <w:t>;</w:t>
      </w:r>
      <w:r w:rsidRPr="00E97F5B">
        <w:rPr>
          <w:rFonts w:eastAsia="Times New Roman"/>
          <w:szCs w:val="24"/>
          <w:lang w:eastAsia="de-DE"/>
        </w:rPr>
        <w:br/>
        <w:t>Auf Berg‘, in Wüsten brachtest Du</w:t>
      </w:r>
      <w:r w:rsidRPr="00E97F5B">
        <w:rPr>
          <w:rFonts w:eastAsia="Times New Roman"/>
          <w:szCs w:val="24"/>
          <w:lang w:eastAsia="de-DE"/>
        </w:rPr>
        <w:br/>
        <w:t xml:space="preserve">Oft ganze </w:t>
      </w:r>
      <w:proofErr w:type="spellStart"/>
      <w:r w:rsidRPr="00E97F5B">
        <w:rPr>
          <w:rFonts w:eastAsia="Times New Roman"/>
          <w:szCs w:val="24"/>
          <w:lang w:eastAsia="de-DE"/>
        </w:rPr>
        <w:t>Nächt</w:t>
      </w:r>
      <w:proofErr w:type="spellEnd"/>
      <w:r w:rsidRPr="00E97F5B">
        <w:rPr>
          <w:rFonts w:eastAsia="Times New Roman"/>
          <w:szCs w:val="24"/>
          <w:lang w:eastAsia="de-DE"/>
        </w:rPr>
        <w:t xml:space="preserve"> im Wachen zu.</w:t>
      </w:r>
    </w:p>
    <w:p w14:paraId="658FBC67" w14:textId="7037A1A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Dein Wandel war ein stet Gebet:</w:t>
      </w:r>
      <w:r w:rsidRPr="00E97F5B">
        <w:rPr>
          <w:rFonts w:eastAsia="Times New Roman"/>
          <w:szCs w:val="24"/>
          <w:lang w:eastAsia="de-DE"/>
        </w:rPr>
        <w:br/>
        <w:t xml:space="preserve">O, </w:t>
      </w:r>
      <w:r w:rsidR="00360E4E" w:rsidRPr="00E97F5B">
        <w:rPr>
          <w:rFonts w:eastAsia="Times New Roman"/>
          <w:szCs w:val="24"/>
          <w:lang w:eastAsia="de-DE"/>
        </w:rPr>
        <w:t>dass</w:t>
      </w:r>
      <w:r w:rsidRPr="00E97F5B">
        <w:rPr>
          <w:rFonts w:eastAsia="Times New Roman"/>
          <w:szCs w:val="24"/>
          <w:lang w:eastAsia="de-DE"/>
        </w:rPr>
        <w:t xml:space="preserve"> ich auch den Eifer hätt‘!</w:t>
      </w:r>
      <w:r w:rsidRPr="00E97F5B">
        <w:rPr>
          <w:rFonts w:eastAsia="Times New Roman"/>
          <w:szCs w:val="24"/>
          <w:lang w:eastAsia="de-DE"/>
        </w:rPr>
        <w:br/>
        <w:t xml:space="preserve">Ach! Du </w:t>
      </w:r>
      <w:proofErr w:type="spellStart"/>
      <w:r w:rsidRPr="00E97F5B">
        <w:rPr>
          <w:rFonts w:eastAsia="Times New Roman"/>
          <w:szCs w:val="24"/>
          <w:lang w:eastAsia="de-DE"/>
        </w:rPr>
        <w:t>wollst</w:t>
      </w:r>
      <w:proofErr w:type="spellEnd"/>
      <w:r w:rsidRPr="00E97F5B">
        <w:rPr>
          <w:rFonts w:eastAsia="Times New Roman"/>
          <w:szCs w:val="24"/>
          <w:lang w:eastAsia="de-DE"/>
        </w:rPr>
        <w:t xml:space="preserve"> mir mit Kraft </w:t>
      </w:r>
      <w:proofErr w:type="spellStart"/>
      <w:r w:rsidRPr="00E97F5B">
        <w:rPr>
          <w:rFonts w:eastAsia="Times New Roman"/>
          <w:szCs w:val="24"/>
          <w:lang w:eastAsia="de-DE"/>
        </w:rPr>
        <w:t>beisteh’n</w:t>
      </w:r>
      <w:proofErr w:type="spellEnd"/>
      <w:r w:rsidRPr="00E97F5B">
        <w:rPr>
          <w:rFonts w:eastAsia="Times New Roman"/>
          <w:szCs w:val="24"/>
          <w:lang w:eastAsia="de-DE"/>
        </w:rPr>
        <w:t>,</w:t>
      </w:r>
      <w:r w:rsidRPr="00E97F5B">
        <w:rPr>
          <w:rFonts w:eastAsia="Times New Roman"/>
          <w:szCs w:val="24"/>
          <w:lang w:eastAsia="de-DE"/>
        </w:rPr>
        <w:br/>
        <w:t xml:space="preserve">Stets betend auch </w:t>
      </w:r>
      <w:proofErr w:type="spellStart"/>
      <w:r w:rsidRPr="00E97F5B">
        <w:rPr>
          <w:rFonts w:eastAsia="Times New Roman"/>
          <w:szCs w:val="24"/>
          <w:lang w:eastAsia="de-DE"/>
        </w:rPr>
        <w:t>einherzugehn</w:t>
      </w:r>
      <w:proofErr w:type="spellEnd"/>
      <w:r w:rsidRPr="00E97F5B">
        <w:rPr>
          <w:rFonts w:eastAsia="Times New Roman"/>
          <w:szCs w:val="24"/>
          <w:lang w:eastAsia="de-DE"/>
        </w:rPr>
        <w:t>!</w:t>
      </w:r>
    </w:p>
    <w:p w14:paraId="563BB2E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Sehr treu und freundlich </w:t>
      </w:r>
      <w:proofErr w:type="spellStart"/>
      <w:r w:rsidRPr="00E97F5B">
        <w:rPr>
          <w:rFonts w:eastAsia="Times New Roman"/>
          <w:szCs w:val="24"/>
          <w:lang w:eastAsia="de-DE"/>
        </w:rPr>
        <w:t>umzugehn</w:t>
      </w:r>
      <w:proofErr w:type="spellEnd"/>
      <w:r w:rsidRPr="00E97F5B">
        <w:rPr>
          <w:rFonts w:eastAsia="Times New Roman"/>
          <w:szCs w:val="24"/>
          <w:lang w:eastAsia="de-DE"/>
        </w:rPr>
        <w:br/>
        <w:t>Mit Armen, Schwachen, Irrenden,</w:t>
      </w:r>
      <w:r w:rsidRPr="00E97F5B">
        <w:rPr>
          <w:rFonts w:eastAsia="Times New Roman"/>
          <w:szCs w:val="24"/>
          <w:lang w:eastAsia="de-DE"/>
        </w:rPr>
        <w:br/>
        <w:t>War Deine Weis und steter Brauch:</w:t>
      </w:r>
      <w:r w:rsidRPr="00E97F5B">
        <w:rPr>
          <w:rFonts w:eastAsia="Times New Roman"/>
          <w:szCs w:val="24"/>
          <w:lang w:eastAsia="de-DE"/>
        </w:rPr>
        <w:br/>
        <w:t>O wär‘ es doch der meine auch!</w:t>
      </w:r>
    </w:p>
    <w:p w14:paraId="4B4C236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Doch wenn’s betraf </w:t>
      </w:r>
      <w:proofErr w:type="spellStart"/>
      <w:r w:rsidRPr="00E97F5B">
        <w:rPr>
          <w:rFonts w:eastAsia="Times New Roman"/>
          <w:szCs w:val="24"/>
          <w:lang w:eastAsia="de-DE"/>
        </w:rPr>
        <w:t>Dein’s</w:t>
      </w:r>
      <w:proofErr w:type="spellEnd"/>
      <w:r w:rsidRPr="00E97F5B">
        <w:rPr>
          <w:rFonts w:eastAsia="Times New Roman"/>
          <w:szCs w:val="24"/>
          <w:lang w:eastAsia="de-DE"/>
        </w:rPr>
        <w:t xml:space="preserve"> Gottes Ehr‘,</w:t>
      </w:r>
      <w:r w:rsidRPr="00E97F5B">
        <w:rPr>
          <w:rFonts w:eastAsia="Times New Roman"/>
          <w:szCs w:val="24"/>
          <w:lang w:eastAsia="de-DE"/>
        </w:rPr>
        <w:br/>
      </w:r>
      <w:proofErr w:type="spellStart"/>
      <w:r w:rsidRPr="00E97F5B">
        <w:rPr>
          <w:rFonts w:eastAsia="Times New Roman"/>
          <w:szCs w:val="24"/>
          <w:lang w:eastAsia="de-DE"/>
        </w:rPr>
        <w:t>Konntst</w:t>
      </w:r>
      <w:proofErr w:type="spellEnd"/>
      <w:r w:rsidRPr="00E97F5B">
        <w:rPr>
          <w:rFonts w:eastAsia="Times New Roman"/>
          <w:szCs w:val="24"/>
          <w:lang w:eastAsia="de-DE"/>
        </w:rPr>
        <w:t xml:space="preserve"> Du, o Lamm, auch eifern sehr:</w:t>
      </w:r>
      <w:r w:rsidRPr="00E97F5B">
        <w:rPr>
          <w:rFonts w:eastAsia="Times New Roman"/>
          <w:szCs w:val="24"/>
          <w:lang w:eastAsia="de-DE"/>
        </w:rPr>
        <w:br/>
        <w:t>Fürchtetest nicht Hoch oder Reich,</w:t>
      </w:r>
      <w:r w:rsidRPr="00E97F5B">
        <w:rPr>
          <w:rFonts w:eastAsia="Times New Roman"/>
          <w:szCs w:val="24"/>
          <w:lang w:eastAsia="de-DE"/>
        </w:rPr>
        <w:br/>
        <w:t>Gering, Ansehnlich war Dir gleich.</w:t>
      </w:r>
    </w:p>
    <w:p w14:paraId="42F8446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Gib mir auch </w:t>
      </w:r>
      <w:proofErr w:type="spellStart"/>
      <w:r w:rsidRPr="00E97F5B">
        <w:rPr>
          <w:rFonts w:eastAsia="Times New Roman"/>
          <w:szCs w:val="24"/>
          <w:lang w:eastAsia="de-DE"/>
        </w:rPr>
        <w:t>unerschrocknen</w:t>
      </w:r>
      <w:proofErr w:type="spellEnd"/>
      <w:r w:rsidRPr="00E97F5B">
        <w:rPr>
          <w:rFonts w:eastAsia="Times New Roman"/>
          <w:szCs w:val="24"/>
          <w:lang w:eastAsia="de-DE"/>
        </w:rPr>
        <w:t xml:space="preserve"> Mut</w:t>
      </w:r>
      <w:r w:rsidRPr="00E97F5B">
        <w:rPr>
          <w:rFonts w:eastAsia="Times New Roman"/>
          <w:szCs w:val="24"/>
          <w:lang w:eastAsia="de-DE"/>
        </w:rPr>
        <w:br/>
        <w:t>Und Eifer, wenn’s vonnöten tut;</w:t>
      </w:r>
      <w:r w:rsidRPr="00E97F5B">
        <w:rPr>
          <w:rFonts w:eastAsia="Times New Roman"/>
          <w:szCs w:val="24"/>
          <w:lang w:eastAsia="de-DE"/>
        </w:rPr>
        <w:br/>
        <w:t>Doch aber auch Bescheidenheit</w:t>
      </w:r>
      <w:r w:rsidRPr="00E97F5B">
        <w:rPr>
          <w:rFonts w:eastAsia="Times New Roman"/>
          <w:szCs w:val="24"/>
          <w:lang w:eastAsia="de-DE"/>
        </w:rPr>
        <w:br/>
        <w:t xml:space="preserve">Und heilige </w:t>
      </w:r>
      <w:proofErr w:type="spellStart"/>
      <w:r w:rsidRPr="00E97F5B">
        <w:rPr>
          <w:rFonts w:eastAsia="Times New Roman"/>
          <w:szCs w:val="24"/>
          <w:lang w:eastAsia="de-DE"/>
        </w:rPr>
        <w:t>Fürsichtigkeit</w:t>
      </w:r>
      <w:proofErr w:type="spellEnd"/>
      <w:r w:rsidRPr="00E97F5B">
        <w:rPr>
          <w:rFonts w:eastAsia="Times New Roman"/>
          <w:szCs w:val="24"/>
          <w:lang w:eastAsia="de-DE"/>
        </w:rPr>
        <w:t xml:space="preserve">! </w:t>
      </w:r>
    </w:p>
    <w:p w14:paraId="4964C62F" w14:textId="1D662836"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man dabei uns Schwärmer schilt,</w:t>
      </w:r>
      <w:r w:rsidRPr="00E97F5B">
        <w:rPr>
          <w:rFonts w:eastAsia="Times New Roman"/>
          <w:szCs w:val="24"/>
          <w:lang w:eastAsia="de-DE"/>
        </w:rPr>
        <w:br/>
        <w:t>Wenn als ein Tor Dein Jünger gilt,</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ihn die alten Freunde </w:t>
      </w:r>
      <w:proofErr w:type="spellStart"/>
      <w:r w:rsidRPr="00E97F5B">
        <w:rPr>
          <w:rFonts w:eastAsia="Times New Roman"/>
          <w:szCs w:val="24"/>
          <w:lang w:eastAsia="de-DE"/>
        </w:rPr>
        <w:t>fliehn</w:t>
      </w:r>
      <w:proofErr w:type="spellEnd"/>
      <w:r w:rsidRPr="00E97F5B">
        <w:rPr>
          <w:rFonts w:eastAsia="Times New Roman"/>
          <w:szCs w:val="24"/>
          <w:lang w:eastAsia="de-DE"/>
        </w:rPr>
        <w:t>,</w:t>
      </w:r>
      <w:r w:rsidRPr="00E97F5B">
        <w:rPr>
          <w:rFonts w:eastAsia="Times New Roman"/>
          <w:szCs w:val="24"/>
          <w:lang w:eastAsia="de-DE"/>
        </w:rPr>
        <w:br/>
        <w:t xml:space="preserve">Und selbst Verwandte sich </w:t>
      </w:r>
      <w:proofErr w:type="spellStart"/>
      <w:r w:rsidRPr="00E97F5B">
        <w:rPr>
          <w:rFonts w:eastAsia="Times New Roman"/>
          <w:szCs w:val="24"/>
          <w:lang w:eastAsia="de-DE"/>
        </w:rPr>
        <w:t>entziehn</w:t>
      </w:r>
      <w:proofErr w:type="spellEnd"/>
      <w:r w:rsidRPr="00E97F5B">
        <w:rPr>
          <w:rFonts w:eastAsia="Times New Roman"/>
          <w:szCs w:val="24"/>
          <w:lang w:eastAsia="de-DE"/>
        </w:rPr>
        <w:t>:</w:t>
      </w:r>
    </w:p>
    <w:p w14:paraId="3A13DDB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gingen Deine Jünger all‘</w:t>
      </w:r>
      <w:r w:rsidRPr="00E97F5B">
        <w:rPr>
          <w:rFonts w:eastAsia="Times New Roman"/>
          <w:szCs w:val="24"/>
          <w:lang w:eastAsia="de-DE"/>
        </w:rPr>
        <w:br/>
        <w:t>Doch durch viel Elend, Schmach und Qual,</w:t>
      </w:r>
      <w:r w:rsidRPr="00E97F5B">
        <w:rPr>
          <w:rFonts w:eastAsia="Times New Roman"/>
          <w:szCs w:val="24"/>
          <w:lang w:eastAsia="de-DE"/>
        </w:rPr>
        <w:br/>
        <w:t>Die nun auf Deinem Berg Zion</w:t>
      </w:r>
      <w:r w:rsidRPr="00E97F5B">
        <w:rPr>
          <w:rFonts w:eastAsia="Times New Roman"/>
          <w:szCs w:val="24"/>
          <w:lang w:eastAsia="de-DE"/>
        </w:rPr>
        <w:br/>
        <w:t xml:space="preserve">Sich ewig </w:t>
      </w:r>
      <w:proofErr w:type="spellStart"/>
      <w:r w:rsidRPr="00E97F5B">
        <w:rPr>
          <w:rFonts w:eastAsia="Times New Roman"/>
          <w:szCs w:val="24"/>
          <w:lang w:eastAsia="de-DE"/>
        </w:rPr>
        <w:t>freun</w:t>
      </w:r>
      <w:proofErr w:type="spellEnd"/>
      <w:r w:rsidRPr="00E97F5B">
        <w:rPr>
          <w:rFonts w:eastAsia="Times New Roman"/>
          <w:szCs w:val="24"/>
          <w:lang w:eastAsia="de-DE"/>
        </w:rPr>
        <w:t xml:space="preserve"> vor Deinem Thron.</w:t>
      </w:r>
    </w:p>
    <w:p w14:paraId="272D1A0F" w14:textId="1C018F2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Scheint’s Dem unmöglich, Andern schwer,</w:t>
      </w:r>
      <w:r w:rsidRPr="00E97F5B">
        <w:rPr>
          <w:rFonts w:eastAsia="Times New Roman"/>
          <w:szCs w:val="24"/>
          <w:lang w:eastAsia="de-DE"/>
        </w:rPr>
        <w:br/>
        <w:t>So kennen sie nicht Deine Lehr‘,</w:t>
      </w:r>
      <w:r w:rsidRPr="00E97F5B">
        <w:rPr>
          <w:rFonts w:eastAsia="Times New Roman"/>
          <w:szCs w:val="24"/>
          <w:lang w:eastAsia="de-DE"/>
        </w:rPr>
        <w:br/>
        <w:t>Noch Deine Liebe; die macht’s leicht,</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uns Nichts mehr unmöglich </w:t>
      </w:r>
      <w:proofErr w:type="spellStart"/>
      <w:r w:rsidRPr="00E97F5B">
        <w:rPr>
          <w:rFonts w:eastAsia="Times New Roman"/>
          <w:szCs w:val="24"/>
          <w:lang w:eastAsia="de-DE"/>
        </w:rPr>
        <w:t>däucht</w:t>
      </w:r>
      <w:proofErr w:type="spellEnd"/>
      <w:r w:rsidR="00360E4E">
        <w:rPr>
          <w:rStyle w:val="Funotenzeichen"/>
          <w:rFonts w:eastAsia="Times New Roman"/>
          <w:szCs w:val="24"/>
          <w:lang w:eastAsia="de-DE"/>
        </w:rPr>
        <w:footnoteReference w:id="7"/>
      </w:r>
      <w:r w:rsidRPr="00E97F5B">
        <w:rPr>
          <w:rFonts w:eastAsia="Times New Roman"/>
          <w:szCs w:val="24"/>
          <w:lang w:eastAsia="de-DE"/>
        </w:rPr>
        <w:t xml:space="preserve">. </w:t>
      </w:r>
    </w:p>
    <w:p w14:paraId="084D78DC" w14:textId="3C8D77C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In meinem Herzen merk‘ ich doch:</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eben sei Dein sanftes Joch</w:t>
      </w:r>
      <w:r w:rsidRPr="00E97F5B">
        <w:rPr>
          <w:rFonts w:eastAsia="Times New Roman"/>
          <w:szCs w:val="24"/>
          <w:lang w:eastAsia="de-DE"/>
        </w:rPr>
        <w:br/>
        <w:t>Die richtige und schmale Bahn,</w:t>
      </w:r>
      <w:r w:rsidRPr="00E97F5B">
        <w:rPr>
          <w:rFonts w:eastAsia="Times New Roman"/>
          <w:szCs w:val="24"/>
          <w:lang w:eastAsia="de-DE"/>
        </w:rPr>
        <w:br/>
        <w:t xml:space="preserve">Die geht Dir nach, </w:t>
      </w:r>
      <w:proofErr w:type="spellStart"/>
      <w:r w:rsidRPr="00E97F5B">
        <w:rPr>
          <w:rFonts w:eastAsia="Times New Roman"/>
          <w:szCs w:val="24"/>
          <w:lang w:eastAsia="de-DE"/>
        </w:rPr>
        <w:t>an’s</w:t>
      </w:r>
      <w:proofErr w:type="spellEnd"/>
      <w:r w:rsidRPr="00E97F5B">
        <w:rPr>
          <w:rFonts w:eastAsia="Times New Roman"/>
          <w:szCs w:val="24"/>
          <w:lang w:eastAsia="de-DE"/>
        </w:rPr>
        <w:t xml:space="preserve"> Kreuz hinan! </w:t>
      </w:r>
    </w:p>
    <w:p w14:paraId="1F22475F" w14:textId="77777777" w:rsidR="007216F1" w:rsidRPr="00E97F5B" w:rsidRDefault="007216F1" w:rsidP="007216F1">
      <w:pPr>
        <w:pStyle w:val="berschrift1"/>
      </w:pPr>
      <w:r w:rsidRPr="00E97F5B">
        <w:t xml:space="preserve">Die Christen </w:t>
      </w:r>
      <w:proofErr w:type="spellStart"/>
      <w:r w:rsidRPr="00E97F5B">
        <w:t>gehn</w:t>
      </w:r>
      <w:proofErr w:type="spellEnd"/>
      <w:r w:rsidRPr="00E97F5B">
        <w:t xml:space="preserve"> von Ort zu Ort</w:t>
      </w:r>
    </w:p>
    <w:p w14:paraId="0118CAE0" w14:textId="08F8E36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Die Christen </w:t>
      </w:r>
      <w:proofErr w:type="spellStart"/>
      <w:r w:rsidRPr="00E97F5B">
        <w:rPr>
          <w:rFonts w:eastAsia="Times New Roman"/>
          <w:szCs w:val="24"/>
          <w:lang w:eastAsia="de-DE"/>
        </w:rPr>
        <w:t>gehn</w:t>
      </w:r>
      <w:proofErr w:type="spellEnd"/>
      <w:r w:rsidRPr="00E97F5B">
        <w:rPr>
          <w:rFonts w:eastAsia="Times New Roman"/>
          <w:szCs w:val="24"/>
          <w:lang w:eastAsia="de-DE"/>
        </w:rPr>
        <w:t xml:space="preserve"> von Ort zu Ort</w:t>
      </w:r>
      <w:r w:rsidRPr="00E97F5B">
        <w:rPr>
          <w:rFonts w:eastAsia="Times New Roman"/>
          <w:szCs w:val="24"/>
          <w:lang w:eastAsia="de-DE"/>
        </w:rPr>
        <w:br/>
        <w:t xml:space="preserve">Durch </w:t>
      </w:r>
      <w:proofErr w:type="spellStart"/>
      <w:r w:rsidRPr="00E97F5B">
        <w:rPr>
          <w:rFonts w:eastAsia="Times New Roman"/>
          <w:szCs w:val="24"/>
          <w:lang w:eastAsia="de-DE"/>
        </w:rPr>
        <w:t>mannigfaltgen</w:t>
      </w:r>
      <w:proofErr w:type="spellEnd"/>
      <w:r w:rsidR="00360E4E">
        <w:rPr>
          <w:rStyle w:val="Funotenzeichen"/>
          <w:rFonts w:eastAsia="Times New Roman"/>
          <w:szCs w:val="24"/>
          <w:lang w:eastAsia="de-DE"/>
        </w:rPr>
        <w:footnoteReference w:id="8"/>
      </w:r>
      <w:r w:rsidRPr="00E97F5B">
        <w:rPr>
          <w:rFonts w:eastAsia="Times New Roman"/>
          <w:szCs w:val="24"/>
          <w:lang w:eastAsia="de-DE"/>
        </w:rPr>
        <w:t xml:space="preserve"> Jammer;</w:t>
      </w:r>
      <w:r w:rsidRPr="00E97F5B">
        <w:rPr>
          <w:rFonts w:eastAsia="Times New Roman"/>
          <w:szCs w:val="24"/>
          <w:lang w:eastAsia="de-DE"/>
        </w:rPr>
        <w:br/>
        <w:t>Sie kommen in den Friedensport</w:t>
      </w:r>
      <w:r w:rsidRPr="00E97F5B">
        <w:rPr>
          <w:rFonts w:eastAsia="Times New Roman"/>
          <w:szCs w:val="24"/>
          <w:lang w:eastAsia="de-DE"/>
        </w:rPr>
        <w:br/>
        <w:t xml:space="preserve">Und </w:t>
      </w:r>
      <w:proofErr w:type="spellStart"/>
      <w:r w:rsidRPr="00E97F5B">
        <w:rPr>
          <w:rFonts w:eastAsia="Times New Roman"/>
          <w:szCs w:val="24"/>
          <w:lang w:eastAsia="de-DE"/>
        </w:rPr>
        <w:t>ruhn</w:t>
      </w:r>
      <w:proofErr w:type="spellEnd"/>
      <w:r w:rsidRPr="00E97F5B">
        <w:rPr>
          <w:rFonts w:eastAsia="Times New Roman"/>
          <w:szCs w:val="24"/>
          <w:lang w:eastAsia="de-DE"/>
        </w:rPr>
        <w:t xml:space="preserve"> in ihrer Kammer.</w:t>
      </w:r>
      <w:r w:rsidRPr="00E97F5B">
        <w:rPr>
          <w:rFonts w:eastAsia="Times New Roman"/>
          <w:szCs w:val="24"/>
          <w:lang w:eastAsia="de-DE"/>
        </w:rPr>
        <w:br/>
        <w:t>Gott hält der Seele Lauf</w:t>
      </w:r>
      <w:r w:rsidRPr="00E97F5B">
        <w:rPr>
          <w:rFonts w:eastAsia="Times New Roman"/>
          <w:szCs w:val="24"/>
          <w:lang w:eastAsia="de-DE"/>
        </w:rPr>
        <w:br/>
        <w:t>Durch Sein Umarmen auf;</w:t>
      </w:r>
      <w:r w:rsidRPr="00E97F5B">
        <w:rPr>
          <w:rFonts w:eastAsia="Times New Roman"/>
          <w:szCs w:val="24"/>
          <w:lang w:eastAsia="de-DE"/>
        </w:rPr>
        <w:br/>
        <w:t>Das Weizenbrot wird in Sein Beet</w:t>
      </w:r>
      <w:r w:rsidRPr="00E97F5B">
        <w:rPr>
          <w:rFonts w:eastAsia="Times New Roman"/>
          <w:szCs w:val="24"/>
          <w:lang w:eastAsia="de-DE"/>
        </w:rPr>
        <w:br/>
        <w:t>Auf Hoffnung reicher Frucht gesät.</w:t>
      </w:r>
    </w:p>
    <w:p w14:paraId="2F2BB22B" w14:textId="304DFAD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Wie seid ihr doch so wohl gereist!</w:t>
      </w:r>
      <w:r w:rsidRPr="00E97F5B">
        <w:rPr>
          <w:rFonts w:eastAsia="Times New Roman"/>
          <w:szCs w:val="24"/>
          <w:lang w:eastAsia="de-DE"/>
        </w:rPr>
        <w:br/>
        <w:t>Gelobt sein eure Schritte,</w:t>
      </w:r>
      <w:r w:rsidRPr="00E97F5B">
        <w:rPr>
          <w:rFonts w:eastAsia="Times New Roman"/>
          <w:szCs w:val="24"/>
          <w:lang w:eastAsia="de-DE"/>
        </w:rPr>
        <w:br/>
        <w:t xml:space="preserve">Du </w:t>
      </w:r>
      <w:proofErr w:type="spellStart"/>
      <w:r w:rsidRPr="00E97F5B">
        <w:rPr>
          <w:rFonts w:eastAsia="Times New Roman"/>
          <w:szCs w:val="24"/>
          <w:lang w:eastAsia="de-DE"/>
        </w:rPr>
        <w:t>allbereits</w:t>
      </w:r>
      <w:proofErr w:type="spellEnd"/>
      <w:r w:rsidRPr="00E97F5B">
        <w:rPr>
          <w:rFonts w:eastAsia="Times New Roman"/>
          <w:szCs w:val="24"/>
          <w:lang w:eastAsia="de-DE"/>
        </w:rPr>
        <w:t xml:space="preserve"> befreiter Geist</w:t>
      </w:r>
      <w:r w:rsidRPr="00E97F5B">
        <w:rPr>
          <w:rFonts w:eastAsia="Times New Roman"/>
          <w:szCs w:val="24"/>
          <w:lang w:eastAsia="de-DE"/>
        </w:rPr>
        <w:br/>
        <w:t xml:space="preserve">Und du, </w:t>
      </w:r>
      <w:proofErr w:type="spellStart"/>
      <w:r w:rsidRPr="00E97F5B">
        <w:rPr>
          <w:rFonts w:eastAsia="Times New Roman"/>
          <w:szCs w:val="24"/>
          <w:lang w:eastAsia="de-DE"/>
        </w:rPr>
        <w:t>verla</w:t>
      </w:r>
      <w:r w:rsidR="00360E4E">
        <w:rPr>
          <w:rFonts w:eastAsia="Times New Roman"/>
          <w:szCs w:val="24"/>
          <w:lang w:eastAsia="de-DE"/>
        </w:rPr>
        <w:t>ss‘</w:t>
      </w:r>
      <w:r w:rsidRPr="00E97F5B">
        <w:rPr>
          <w:rFonts w:eastAsia="Times New Roman"/>
          <w:szCs w:val="24"/>
          <w:lang w:eastAsia="de-DE"/>
        </w:rPr>
        <w:t>ne</w:t>
      </w:r>
      <w:proofErr w:type="spellEnd"/>
      <w:r w:rsidRPr="00E97F5B">
        <w:rPr>
          <w:rFonts w:eastAsia="Times New Roman"/>
          <w:szCs w:val="24"/>
          <w:lang w:eastAsia="de-DE"/>
        </w:rPr>
        <w:t xml:space="preserve"> Hütte!</w:t>
      </w:r>
      <w:r w:rsidRPr="00E97F5B">
        <w:rPr>
          <w:rFonts w:eastAsia="Times New Roman"/>
          <w:szCs w:val="24"/>
          <w:lang w:eastAsia="de-DE"/>
        </w:rPr>
        <w:br/>
        <w:t>Den rührt der Bräutigam</w:t>
      </w:r>
      <w:r w:rsidRPr="00E97F5B">
        <w:rPr>
          <w:rFonts w:eastAsia="Times New Roman"/>
          <w:szCs w:val="24"/>
          <w:lang w:eastAsia="de-DE"/>
        </w:rPr>
        <w:br/>
        <w:t xml:space="preserve">Mit sanfter </w:t>
      </w:r>
      <w:proofErr w:type="spellStart"/>
      <w:r w:rsidRPr="00E97F5B">
        <w:rPr>
          <w:rFonts w:eastAsia="Times New Roman"/>
          <w:szCs w:val="24"/>
          <w:lang w:eastAsia="de-DE"/>
        </w:rPr>
        <w:t>Liebesflamm</w:t>
      </w:r>
      <w:proofErr w:type="spellEnd"/>
      <w:r w:rsidRPr="00E97F5B">
        <w:rPr>
          <w:rFonts w:eastAsia="Times New Roman"/>
          <w:szCs w:val="24"/>
          <w:lang w:eastAsia="de-DE"/>
        </w:rPr>
        <w:t>;</w:t>
      </w:r>
      <w:r w:rsidRPr="00E97F5B">
        <w:rPr>
          <w:rFonts w:eastAsia="Times New Roman"/>
          <w:szCs w:val="24"/>
          <w:lang w:eastAsia="de-DE"/>
        </w:rPr>
        <w:br/>
        <w:t>Die deckt in ungestörter Ruh</w:t>
      </w:r>
      <w:r w:rsidRPr="00E97F5B">
        <w:rPr>
          <w:rFonts w:eastAsia="Times New Roman"/>
          <w:szCs w:val="24"/>
          <w:lang w:eastAsia="de-DE"/>
        </w:rPr>
        <w:br/>
        <w:t>Der Liebe stiller Schatten zu.</w:t>
      </w:r>
    </w:p>
    <w:p w14:paraId="3A5ED75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Wir </w:t>
      </w:r>
      <w:proofErr w:type="spellStart"/>
      <w:r w:rsidRPr="00E97F5B">
        <w:rPr>
          <w:rFonts w:eastAsia="Times New Roman"/>
          <w:szCs w:val="24"/>
          <w:lang w:eastAsia="de-DE"/>
        </w:rPr>
        <w:t>freun</w:t>
      </w:r>
      <w:proofErr w:type="spellEnd"/>
      <w:r w:rsidRPr="00E97F5B">
        <w:rPr>
          <w:rFonts w:eastAsia="Times New Roman"/>
          <w:szCs w:val="24"/>
          <w:lang w:eastAsia="de-DE"/>
        </w:rPr>
        <w:t xml:space="preserve"> uns in Gelassenheit</w:t>
      </w:r>
      <w:r w:rsidRPr="00E97F5B">
        <w:rPr>
          <w:rFonts w:eastAsia="Times New Roman"/>
          <w:szCs w:val="24"/>
          <w:lang w:eastAsia="de-DE"/>
        </w:rPr>
        <w:br/>
        <w:t>Der großen Offenbarung;</w:t>
      </w:r>
      <w:r w:rsidRPr="00E97F5B">
        <w:rPr>
          <w:rFonts w:eastAsia="Times New Roman"/>
          <w:szCs w:val="24"/>
          <w:lang w:eastAsia="de-DE"/>
        </w:rPr>
        <w:br/>
        <w:t>Indessen bleibt das Pilgerkleid</w:t>
      </w:r>
      <w:r w:rsidRPr="00E97F5B">
        <w:rPr>
          <w:rFonts w:eastAsia="Times New Roman"/>
          <w:szCs w:val="24"/>
          <w:lang w:eastAsia="de-DE"/>
        </w:rPr>
        <w:br/>
        <w:t>In heiliger Verwahrung.</w:t>
      </w:r>
      <w:r w:rsidRPr="00E97F5B">
        <w:rPr>
          <w:rFonts w:eastAsia="Times New Roman"/>
          <w:szCs w:val="24"/>
          <w:lang w:eastAsia="de-DE"/>
        </w:rPr>
        <w:br/>
        <w:t>Wie ist dein Glück so groß:</w:t>
      </w:r>
      <w:r w:rsidRPr="00E97F5B">
        <w:rPr>
          <w:rFonts w:eastAsia="Times New Roman"/>
          <w:szCs w:val="24"/>
          <w:lang w:eastAsia="de-DE"/>
        </w:rPr>
        <w:br/>
        <w:t>In Jesu Arm und Schoß!</w:t>
      </w:r>
      <w:r w:rsidRPr="00E97F5B">
        <w:rPr>
          <w:rFonts w:eastAsia="Times New Roman"/>
          <w:szCs w:val="24"/>
          <w:lang w:eastAsia="de-DE"/>
        </w:rPr>
        <w:br/>
        <w:t>Die Liebe führ uns gleiche Bahn,</w:t>
      </w:r>
      <w:r w:rsidRPr="00E97F5B">
        <w:rPr>
          <w:rFonts w:eastAsia="Times New Roman"/>
          <w:szCs w:val="24"/>
          <w:lang w:eastAsia="de-DE"/>
        </w:rPr>
        <w:br/>
        <w:t>So tief hinab, so hoch hinan!</w:t>
      </w:r>
    </w:p>
    <w:p w14:paraId="63780107" w14:textId="77777777" w:rsidR="007216F1" w:rsidRPr="00E97F5B" w:rsidRDefault="007216F1" w:rsidP="007216F1">
      <w:pPr>
        <w:spacing w:before="100" w:beforeAutospacing="1" w:after="100" w:afterAutospacing="1" w:line="240" w:lineRule="auto"/>
        <w:rPr>
          <w:rFonts w:eastAsia="Times New Roman"/>
          <w:i/>
          <w:szCs w:val="24"/>
          <w:lang w:eastAsia="de-DE"/>
        </w:rPr>
      </w:pPr>
      <w:r w:rsidRPr="00E97F5B">
        <w:rPr>
          <w:rFonts w:eastAsia="Times New Roman"/>
          <w:i/>
          <w:szCs w:val="24"/>
          <w:lang w:eastAsia="de-DE"/>
        </w:rPr>
        <w:t>(Auf seiner Großmutter Beerdigung im März 1726 gedichtet )</w:t>
      </w:r>
    </w:p>
    <w:p w14:paraId="0DCC5897" w14:textId="77777777" w:rsidR="007216F1" w:rsidRDefault="007216F1" w:rsidP="007216F1">
      <w:pPr>
        <w:pStyle w:val="berschrift1"/>
      </w:pPr>
      <w:r w:rsidRPr="00E97F5B">
        <w:t>Die wahre Gnadensonne</w:t>
      </w:r>
    </w:p>
    <w:p w14:paraId="736F53A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 wahre Gnadensonne</w:t>
      </w:r>
      <w:r w:rsidRPr="00E97F5B">
        <w:rPr>
          <w:rFonts w:eastAsia="Times New Roman"/>
          <w:szCs w:val="24"/>
          <w:lang w:eastAsia="de-DE"/>
        </w:rPr>
        <w:br/>
        <w:t>Geht auf zu unsrer Wonne,</w:t>
      </w:r>
      <w:r w:rsidRPr="00E97F5B">
        <w:rPr>
          <w:rFonts w:eastAsia="Times New Roman"/>
          <w:szCs w:val="24"/>
          <w:lang w:eastAsia="de-DE"/>
        </w:rPr>
        <w:br/>
        <w:t>Und macht ein Heer von Sündern</w:t>
      </w:r>
      <w:r w:rsidRPr="00E97F5B">
        <w:rPr>
          <w:rFonts w:eastAsia="Times New Roman"/>
          <w:szCs w:val="24"/>
          <w:lang w:eastAsia="de-DE"/>
        </w:rPr>
        <w:br/>
        <w:t xml:space="preserve">Zu frohen </w:t>
      </w:r>
      <w:proofErr w:type="spellStart"/>
      <w:r w:rsidRPr="00E97F5B">
        <w:rPr>
          <w:rFonts w:eastAsia="Times New Roman"/>
          <w:szCs w:val="24"/>
          <w:lang w:eastAsia="de-DE"/>
        </w:rPr>
        <w:t>Lichteskindern</w:t>
      </w:r>
      <w:proofErr w:type="spellEnd"/>
      <w:r w:rsidRPr="00E97F5B">
        <w:rPr>
          <w:rFonts w:eastAsia="Times New Roman"/>
          <w:szCs w:val="24"/>
          <w:lang w:eastAsia="de-DE"/>
        </w:rPr>
        <w:t>.</w:t>
      </w:r>
    </w:p>
    <w:p w14:paraId="10E9DDE1" w14:textId="6C8EF683"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Der Erst- und Eingeborne</w:t>
      </w:r>
      <w:r w:rsidRPr="00E97F5B">
        <w:rPr>
          <w:rFonts w:eastAsia="Times New Roman"/>
          <w:szCs w:val="24"/>
          <w:lang w:eastAsia="de-DE"/>
        </w:rPr>
        <w:br/>
        <w:t xml:space="preserve">Besuchet uns </w:t>
      </w:r>
      <w:proofErr w:type="spellStart"/>
      <w:r w:rsidRPr="00E97F5B">
        <w:rPr>
          <w:rFonts w:eastAsia="Times New Roman"/>
          <w:szCs w:val="24"/>
          <w:lang w:eastAsia="de-DE"/>
        </w:rPr>
        <w:t>Verlorne</w:t>
      </w:r>
      <w:proofErr w:type="spellEnd"/>
      <w:r w:rsidRPr="00E97F5B">
        <w:rPr>
          <w:rFonts w:eastAsia="Times New Roman"/>
          <w:szCs w:val="24"/>
          <w:lang w:eastAsia="de-DE"/>
        </w:rPr>
        <w:t>,</w:t>
      </w:r>
      <w:r w:rsidRPr="00E97F5B">
        <w:rPr>
          <w:rFonts w:eastAsia="Times New Roman"/>
          <w:szCs w:val="24"/>
          <w:lang w:eastAsia="de-DE"/>
        </w:rPr>
        <w:br/>
        <w:t>Hat Seinen Schwur gehalten:</w:t>
      </w:r>
      <w:r w:rsidRPr="00E97F5B">
        <w:rPr>
          <w:rFonts w:eastAsia="Times New Roman"/>
          <w:szCs w:val="24"/>
          <w:lang w:eastAsia="de-DE"/>
        </w:rPr>
        <w:br/>
        <w:t xml:space="preserve">Drum </w:t>
      </w:r>
      <w:r w:rsidR="00360E4E" w:rsidRPr="00E97F5B">
        <w:rPr>
          <w:rFonts w:eastAsia="Times New Roman"/>
          <w:szCs w:val="24"/>
          <w:lang w:eastAsia="de-DE"/>
        </w:rPr>
        <w:t>lasst</w:t>
      </w:r>
      <w:r w:rsidRPr="00E97F5B">
        <w:rPr>
          <w:rFonts w:eastAsia="Times New Roman"/>
          <w:szCs w:val="24"/>
          <w:lang w:eastAsia="de-DE"/>
        </w:rPr>
        <w:t xml:space="preserve"> Ihn immer walten!</w:t>
      </w:r>
    </w:p>
    <w:p w14:paraId="76F1C5E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Der HErr ist in dem Orden</w:t>
      </w:r>
      <w:r w:rsidRPr="00E97F5B">
        <w:rPr>
          <w:rFonts w:eastAsia="Times New Roman"/>
          <w:szCs w:val="24"/>
          <w:lang w:eastAsia="de-DE"/>
        </w:rPr>
        <w:br/>
        <w:t>Der Sünder Mensch geworden,</w:t>
      </w:r>
      <w:r w:rsidRPr="00E97F5B">
        <w:rPr>
          <w:rFonts w:eastAsia="Times New Roman"/>
          <w:szCs w:val="24"/>
          <w:lang w:eastAsia="de-DE"/>
        </w:rPr>
        <w:br/>
        <w:t>Und gleich doch ohne Sünde</w:t>
      </w:r>
      <w:r w:rsidRPr="00E97F5B">
        <w:rPr>
          <w:rFonts w:eastAsia="Times New Roman"/>
          <w:szCs w:val="24"/>
          <w:lang w:eastAsia="de-DE"/>
        </w:rPr>
        <w:br/>
        <w:t>Dem schwächsten Erdenkinde.</w:t>
      </w:r>
    </w:p>
    <w:p w14:paraId="3441D522" w14:textId="7BAFC2B0"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wird ein Knecht auf Erden,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ich ein Herr kann werden:</w:t>
      </w:r>
      <w:r w:rsidRPr="00E97F5B">
        <w:rPr>
          <w:rFonts w:eastAsia="Times New Roman"/>
          <w:szCs w:val="24"/>
          <w:lang w:eastAsia="de-DE"/>
        </w:rPr>
        <w:br/>
        <w:t xml:space="preserve">Den Wechsel </w:t>
      </w:r>
      <w:proofErr w:type="spellStart"/>
      <w:r w:rsidRPr="00E97F5B">
        <w:rPr>
          <w:rFonts w:eastAsia="Times New Roman"/>
          <w:szCs w:val="24"/>
          <w:lang w:eastAsia="de-DE"/>
        </w:rPr>
        <w:t>gnug</w:t>
      </w:r>
      <w:proofErr w:type="spellEnd"/>
      <w:r w:rsidRPr="00E97F5B">
        <w:rPr>
          <w:rFonts w:eastAsia="Times New Roman"/>
          <w:szCs w:val="24"/>
          <w:lang w:eastAsia="de-DE"/>
        </w:rPr>
        <w:t xml:space="preserve"> zu preisen,</w:t>
      </w:r>
      <w:r w:rsidRPr="00E97F5B">
        <w:rPr>
          <w:rFonts w:eastAsia="Times New Roman"/>
          <w:szCs w:val="24"/>
          <w:lang w:eastAsia="de-DE"/>
        </w:rPr>
        <w:br/>
        <w:t xml:space="preserve">Fehlt’s noch aus </w:t>
      </w:r>
      <w:proofErr w:type="spellStart"/>
      <w:r w:rsidRPr="00E97F5B">
        <w:rPr>
          <w:rFonts w:eastAsia="Times New Roman"/>
          <w:szCs w:val="24"/>
          <w:lang w:eastAsia="de-DE"/>
        </w:rPr>
        <w:t>Singeweisen</w:t>
      </w:r>
      <w:proofErr w:type="spellEnd"/>
      <w:r w:rsidRPr="00E97F5B">
        <w:rPr>
          <w:rFonts w:eastAsia="Times New Roman"/>
          <w:szCs w:val="24"/>
          <w:lang w:eastAsia="de-DE"/>
        </w:rPr>
        <w:t>.</w:t>
      </w:r>
    </w:p>
    <w:p w14:paraId="5C9A456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Seht nur auf dieses Kindlein</w:t>
      </w:r>
      <w:r w:rsidRPr="00E97F5B">
        <w:rPr>
          <w:rFonts w:eastAsia="Times New Roman"/>
          <w:szCs w:val="24"/>
          <w:lang w:eastAsia="de-DE"/>
        </w:rPr>
        <w:br/>
        <w:t xml:space="preserve">Im </w:t>
      </w:r>
      <w:proofErr w:type="spellStart"/>
      <w:r w:rsidRPr="00E97F5B">
        <w:rPr>
          <w:rFonts w:eastAsia="Times New Roman"/>
          <w:szCs w:val="24"/>
          <w:lang w:eastAsia="de-DE"/>
        </w:rPr>
        <w:t>Kripplein</w:t>
      </w:r>
      <w:proofErr w:type="spellEnd"/>
      <w:r w:rsidRPr="00E97F5B">
        <w:rPr>
          <w:rFonts w:eastAsia="Times New Roman"/>
          <w:szCs w:val="24"/>
          <w:lang w:eastAsia="de-DE"/>
        </w:rPr>
        <w:t xml:space="preserve">, in den </w:t>
      </w:r>
      <w:proofErr w:type="spellStart"/>
      <w:r w:rsidRPr="00E97F5B">
        <w:rPr>
          <w:rFonts w:eastAsia="Times New Roman"/>
          <w:szCs w:val="24"/>
          <w:lang w:eastAsia="de-DE"/>
        </w:rPr>
        <w:t>Windlein</w:t>
      </w:r>
      <w:proofErr w:type="spellEnd"/>
      <w:r w:rsidRPr="00E97F5B">
        <w:rPr>
          <w:rFonts w:eastAsia="Times New Roman"/>
          <w:szCs w:val="24"/>
          <w:lang w:eastAsia="de-DE"/>
        </w:rPr>
        <w:t>,</w:t>
      </w:r>
      <w:r w:rsidRPr="00E97F5B">
        <w:rPr>
          <w:rFonts w:eastAsia="Times New Roman"/>
          <w:szCs w:val="24"/>
          <w:lang w:eastAsia="de-DE"/>
        </w:rPr>
        <w:br/>
        <w:t>Das euch mit Seinem Blute</w:t>
      </w:r>
      <w:r w:rsidRPr="00E97F5B">
        <w:rPr>
          <w:rFonts w:eastAsia="Times New Roman"/>
          <w:szCs w:val="24"/>
          <w:lang w:eastAsia="de-DE"/>
        </w:rPr>
        <w:br/>
        <w:t>Verschaffet alles Gute.</w:t>
      </w:r>
    </w:p>
    <w:p w14:paraId="2565684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ich’s im Geiste sehe</w:t>
      </w:r>
      <w:r w:rsidRPr="00E97F5B">
        <w:rPr>
          <w:rFonts w:eastAsia="Times New Roman"/>
          <w:szCs w:val="24"/>
          <w:lang w:eastAsia="de-DE"/>
        </w:rPr>
        <w:br/>
        <w:t>In Seiner Gotteshöhe:</w:t>
      </w:r>
      <w:r w:rsidRPr="00E97F5B">
        <w:rPr>
          <w:rFonts w:eastAsia="Times New Roman"/>
          <w:szCs w:val="24"/>
          <w:lang w:eastAsia="de-DE"/>
        </w:rPr>
        <w:br/>
        <w:t>So denk‘ ich, ich vergehe,</w:t>
      </w:r>
      <w:r w:rsidRPr="00E97F5B">
        <w:rPr>
          <w:rFonts w:eastAsia="Times New Roman"/>
          <w:szCs w:val="24"/>
          <w:lang w:eastAsia="de-DE"/>
        </w:rPr>
        <w:br/>
        <w:t>Bis ich den Menschen sehe.</w:t>
      </w:r>
    </w:p>
    <w:p w14:paraId="3E5DEF7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Gott geht aus Seiner Kammer,</w:t>
      </w:r>
      <w:r w:rsidRPr="00E97F5B">
        <w:rPr>
          <w:rFonts w:eastAsia="Times New Roman"/>
          <w:szCs w:val="24"/>
          <w:lang w:eastAsia="de-DE"/>
        </w:rPr>
        <w:br/>
        <w:t>Die Welt aus ihrem Jammer;</w:t>
      </w:r>
      <w:r w:rsidRPr="00E97F5B">
        <w:rPr>
          <w:rFonts w:eastAsia="Times New Roman"/>
          <w:szCs w:val="24"/>
          <w:lang w:eastAsia="de-DE"/>
        </w:rPr>
        <w:br/>
        <w:t>Das Kindlein in der Krippe</w:t>
      </w:r>
      <w:r w:rsidRPr="00E97F5B">
        <w:rPr>
          <w:rFonts w:eastAsia="Times New Roman"/>
          <w:szCs w:val="24"/>
          <w:lang w:eastAsia="de-DE"/>
        </w:rPr>
        <w:br/>
        <w:t>Hat Honig auf der Lippe.</w:t>
      </w:r>
    </w:p>
    <w:p w14:paraId="34B87E4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liegt in Seiner Krippen</w:t>
      </w:r>
      <w:r w:rsidRPr="00E97F5B">
        <w:rPr>
          <w:rFonts w:eastAsia="Times New Roman"/>
          <w:szCs w:val="24"/>
          <w:lang w:eastAsia="de-DE"/>
        </w:rPr>
        <w:br/>
        <w:t>Und ruft mit süßen Lippen:</w:t>
      </w:r>
      <w:r w:rsidRPr="00E97F5B">
        <w:rPr>
          <w:rFonts w:eastAsia="Times New Roman"/>
          <w:szCs w:val="24"/>
          <w:lang w:eastAsia="de-DE"/>
        </w:rPr>
        <w:br/>
        <w:t>Grämt euch nicht, lieben Brüder,</w:t>
      </w:r>
      <w:r w:rsidRPr="00E97F5B">
        <w:rPr>
          <w:rFonts w:eastAsia="Times New Roman"/>
          <w:szCs w:val="24"/>
          <w:lang w:eastAsia="de-DE"/>
        </w:rPr>
        <w:br/>
        <w:t>Ich bringe Alles wieder!</w:t>
      </w:r>
    </w:p>
    <w:p w14:paraId="24D024CF" w14:textId="2B977DF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O Kind, o süßer Knabe,</w:t>
      </w:r>
      <w:r w:rsidRPr="00E97F5B">
        <w:rPr>
          <w:rFonts w:eastAsia="Times New Roman"/>
          <w:szCs w:val="24"/>
          <w:lang w:eastAsia="de-DE"/>
        </w:rPr>
        <w:br/>
        <w:t>Du, den ich lieber habe</w:t>
      </w:r>
      <w:r w:rsidRPr="00E97F5B">
        <w:rPr>
          <w:rFonts w:eastAsia="Times New Roman"/>
          <w:szCs w:val="24"/>
          <w:lang w:eastAsia="de-DE"/>
        </w:rPr>
        <w:br/>
        <w:t>In Seinen Kindsgeb</w:t>
      </w:r>
      <w:r w:rsidR="00360E4E">
        <w:rPr>
          <w:rFonts w:eastAsia="Times New Roman"/>
          <w:szCs w:val="24"/>
          <w:lang w:eastAsia="de-DE"/>
        </w:rPr>
        <w:t>ä</w:t>
      </w:r>
      <w:r w:rsidRPr="00E97F5B">
        <w:rPr>
          <w:rFonts w:eastAsia="Times New Roman"/>
          <w:szCs w:val="24"/>
          <w:lang w:eastAsia="de-DE"/>
        </w:rPr>
        <w:t>rden</w:t>
      </w:r>
      <w:r w:rsidRPr="00E97F5B">
        <w:rPr>
          <w:rFonts w:eastAsia="Times New Roman"/>
          <w:szCs w:val="24"/>
          <w:lang w:eastAsia="de-DE"/>
        </w:rPr>
        <w:br/>
        <w:t>Als alle Schätz‘ auf Erden;</w:t>
      </w:r>
    </w:p>
    <w:p w14:paraId="6020DE95" w14:textId="56C5C666" w:rsidR="007216F1" w:rsidRPr="00E97F5B" w:rsidRDefault="00360E4E" w:rsidP="007216F1">
      <w:pPr>
        <w:spacing w:before="100" w:beforeAutospacing="1" w:after="100" w:afterAutospacing="1" w:line="240" w:lineRule="auto"/>
        <w:rPr>
          <w:rFonts w:eastAsia="Times New Roman"/>
          <w:szCs w:val="24"/>
          <w:lang w:eastAsia="de-DE"/>
        </w:rPr>
      </w:pPr>
      <w:r>
        <w:rPr>
          <w:rFonts w:eastAsia="Times New Roman"/>
          <w:szCs w:val="24"/>
          <w:lang w:eastAsia="de-DE"/>
        </w:rPr>
        <w:t>Lass</w:t>
      </w:r>
      <w:r w:rsidR="007216F1" w:rsidRPr="00E97F5B">
        <w:rPr>
          <w:rFonts w:eastAsia="Times New Roman"/>
          <w:szCs w:val="24"/>
          <w:lang w:eastAsia="de-DE"/>
        </w:rPr>
        <w:t>, Schönster, Dich erblicken,</w:t>
      </w:r>
      <w:r w:rsidR="007216F1" w:rsidRPr="00E97F5B">
        <w:rPr>
          <w:rFonts w:eastAsia="Times New Roman"/>
          <w:szCs w:val="24"/>
          <w:lang w:eastAsia="de-DE"/>
        </w:rPr>
        <w:br/>
        <w:t>Mein Herze zu erquicken,</w:t>
      </w:r>
      <w:r w:rsidR="007216F1" w:rsidRPr="00E97F5B">
        <w:rPr>
          <w:rFonts w:eastAsia="Times New Roman"/>
          <w:szCs w:val="24"/>
          <w:lang w:eastAsia="de-DE"/>
        </w:rPr>
        <w:br/>
        <w:t xml:space="preserve">Du </w:t>
      </w:r>
      <w:proofErr w:type="spellStart"/>
      <w:r w:rsidR="007216F1" w:rsidRPr="00E97F5B">
        <w:rPr>
          <w:rFonts w:eastAsia="Times New Roman"/>
          <w:szCs w:val="24"/>
          <w:lang w:eastAsia="de-DE"/>
        </w:rPr>
        <w:t>seligs</w:t>
      </w:r>
      <w:proofErr w:type="spellEnd"/>
      <w:r w:rsidR="007216F1" w:rsidRPr="00E97F5B">
        <w:rPr>
          <w:rFonts w:eastAsia="Times New Roman"/>
          <w:szCs w:val="24"/>
          <w:lang w:eastAsia="de-DE"/>
        </w:rPr>
        <w:t>, kleines Kindlein,</w:t>
      </w:r>
      <w:r w:rsidR="007216F1" w:rsidRPr="00E97F5B">
        <w:rPr>
          <w:rFonts w:eastAsia="Times New Roman"/>
          <w:szCs w:val="24"/>
          <w:lang w:eastAsia="de-DE"/>
        </w:rPr>
        <w:br/>
        <w:t xml:space="preserve">In Deiner Kripp‘ und </w:t>
      </w:r>
      <w:proofErr w:type="spellStart"/>
      <w:r w:rsidR="007216F1" w:rsidRPr="00E97F5B">
        <w:rPr>
          <w:rFonts w:eastAsia="Times New Roman"/>
          <w:szCs w:val="24"/>
          <w:lang w:eastAsia="de-DE"/>
        </w:rPr>
        <w:t>Windlein</w:t>
      </w:r>
      <w:proofErr w:type="spellEnd"/>
      <w:r w:rsidR="007216F1" w:rsidRPr="00E97F5B">
        <w:rPr>
          <w:rFonts w:eastAsia="Times New Roman"/>
          <w:szCs w:val="24"/>
          <w:lang w:eastAsia="de-DE"/>
        </w:rPr>
        <w:t>!</w:t>
      </w:r>
    </w:p>
    <w:p w14:paraId="6807DB9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Ist das mein lieber Bruder,</w:t>
      </w:r>
      <w:r w:rsidRPr="00E97F5B">
        <w:rPr>
          <w:rFonts w:eastAsia="Times New Roman"/>
          <w:szCs w:val="24"/>
          <w:lang w:eastAsia="de-DE"/>
        </w:rPr>
        <w:br/>
        <w:t>Der an der Welten Ruder</w:t>
      </w:r>
      <w:r w:rsidRPr="00E97F5B">
        <w:rPr>
          <w:rFonts w:eastAsia="Times New Roman"/>
          <w:szCs w:val="24"/>
          <w:lang w:eastAsia="de-DE"/>
        </w:rPr>
        <w:br/>
        <w:t>Der Alt‘ ist alle Tage?</w:t>
      </w:r>
      <w:r w:rsidRPr="00E97F5B">
        <w:rPr>
          <w:rFonts w:eastAsia="Times New Roman"/>
          <w:szCs w:val="24"/>
          <w:lang w:eastAsia="de-DE"/>
        </w:rPr>
        <w:br/>
        <w:t>Ach, Er bejaht die Frage!</w:t>
      </w:r>
    </w:p>
    <w:p w14:paraId="1080D59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Wie soll man dich empfangen?</w:t>
      </w:r>
      <w:r w:rsidRPr="00E97F5B">
        <w:rPr>
          <w:rFonts w:eastAsia="Times New Roman"/>
          <w:szCs w:val="24"/>
          <w:lang w:eastAsia="de-DE"/>
        </w:rPr>
        <w:br/>
        <w:t>O aller Welt Verlangen!</w:t>
      </w:r>
      <w:r w:rsidRPr="00E97F5B">
        <w:rPr>
          <w:rFonts w:eastAsia="Times New Roman"/>
          <w:szCs w:val="24"/>
          <w:lang w:eastAsia="de-DE"/>
        </w:rPr>
        <w:br/>
        <w:t>Du kommst, die Welt zu segnen;</w:t>
      </w:r>
      <w:r w:rsidRPr="00E97F5B">
        <w:rPr>
          <w:rFonts w:eastAsia="Times New Roman"/>
          <w:szCs w:val="24"/>
          <w:lang w:eastAsia="de-DE"/>
        </w:rPr>
        <w:br/>
        <w:t>Wie soll man Dir begegnen?</w:t>
      </w:r>
    </w:p>
    <w:p w14:paraId="398E437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Ach, sei </w:t>
      </w:r>
      <w:proofErr w:type="spellStart"/>
      <w:r w:rsidRPr="00E97F5B">
        <w:rPr>
          <w:rFonts w:eastAsia="Times New Roman"/>
          <w:szCs w:val="24"/>
          <w:lang w:eastAsia="de-DE"/>
        </w:rPr>
        <w:t>willkomm’n</w:t>
      </w:r>
      <w:proofErr w:type="spellEnd"/>
      <w:r w:rsidRPr="00E97F5B">
        <w:rPr>
          <w:rFonts w:eastAsia="Times New Roman"/>
          <w:szCs w:val="24"/>
          <w:lang w:eastAsia="de-DE"/>
        </w:rPr>
        <w:t xml:space="preserve"> hienieden,</w:t>
      </w:r>
      <w:r w:rsidRPr="00E97F5B">
        <w:rPr>
          <w:rFonts w:eastAsia="Times New Roman"/>
          <w:szCs w:val="24"/>
          <w:lang w:eastAsia="de-DE"/>
        </w:rPr>
        <w:br/>
        <w:t>Du edler Gast, den Müden!</w:t>
      </w:r>
      <w:r w:rsidRPr="00E97F5B">
        <w:rPr>
          <w:rFonts w:eastAsia="Times New Roman"/>
          <w:szCs w:val="24"/>
          <w:lang w:eastAsia="de-DE"/>
        </w:rPr>
        <w:br/>
        <w:t>Komm‘, sieh‘, wie’s ihnen gehet,</w:t>
      </w:r>
      <w:r w:rsidRPr="00E97F5B">
        <w:rPr>
          <w:rFonts w:eastAsia="Times New Roman"/>
          <w:szCs w:val="24"/>
          <w:lang w:eastAsia="de-DE"/>
        </w:rPr>
        <w:br/>
        <w:t>Du hast sie nie verschmähet!</w:t>
      </w:r>
    </w:p>
    <w:p w14:paraId="21BE142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Schöpfer aller Dinge,</w:t>
      </w:r>
      <w:r w:rsidRPr="00E97F5B">
        <w:rPr>
          <w:rFonts w:eastAsia="Times New Roman"/>
          <w:szCs w:val="24"/>
          <w:lang w:eastAsia="de-DE"/>
        </w:rPr>
        <w:br/>
        <w:t>Wie wirst Du so geringe!</w:t>
      </w:r>
      <w:r w:rsidRPr="00E97F5B">
        <w:rPr>
          <w:rFonts w:eastAsia="Times New Roman"/>
          <w:szCs w:val="24"/>
          <w:lang w:eastAsia="de-DE"/>
        </w:rPr>
        <w:br/>
        <w:t>Der Alles hält alleine,</w:t>
      </w:r>
      <w:r w:rsidRPr="00E97F5B">
        <w:rPr>
          <w:rFonts w:eastAsia="Times New Roman"/>
          <w:szCs w:val="24"/>
          <w:lang w:eastAsia="de-DE"/>
        </w:rPr>
        <w:br/>
        <w:t>Wie wirst Du doch so kleine!</w:t>
      </w:r>
    </w:p>
    <w:p w14:paraId="1416F3C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Gib dich uns, Herzensknabe,</w:t>
      </w:r>
      <w:r w:rsidRPr="00E97F5B">
        <w:rPr>
          <w:rFonts w:eastAsia="Times New Roman"/>
          <w:szCs w:val="24"/>
          <w:lang w:eastAsia="de-DE"/>
        </w:rPr>
        <w:br/>
        <w:t xml:space="preserve">zu einer </w:t>
      </w:r>
      <w:proofErr w:type="spellStart"/>
      <w:r w:rsidRPr="00E97F5B">
        <w:rPr>
          <w:rFonts w:eastAsia="Times New Roman"/>
          <w:szCs w:val="24"/>
          <w:lang w:eastAsia="de-DE"/>
        </w:rPr>
        <w:t>Christnachtsgabe</w:t>
      </w:r>
      <w:proofErr w:type="spellEnd"/>
      <w:r w:rsidRPr="00E97F5B">
        <w:rPr>
          <w:rFonts w:eastAsia="Times New Roman"/>
          <w:szCs w:val="24"/>
          <w:lang w:eastAsia="de-DE"/>
        </w:rPr>
        <w:t>!</w:t>
      </w:r>
      <w:r w:rsidRPr="00E97F5B">
        <w:rPr>
          <w:rFonts w:eastAsia="Times New Roman"/>
          <w:szCs w:val="24"/>
          <w:lang w:eastAsia="de-DE"/>
        </w:rPr>
        <w:br/>
        <w:t>Du kannst mit wenig Blicken</w:t>
      </w:r>
      <w:r w:rsidRPr="00E97F5B">
        <w:rPr>
          <w:rFonts w:eastAsia="Times New Roman"/>
          <w:szCs w:val="24"/>
          <w:lang w:eastAsia="de-DE"/>
        </w:rPr>
        <w:br/>
        <w:t>Millionenmal erquicken.</w:t>
      </w:r>
    </w:p>
    <w:p w14:paraId="4F93FA0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Ich will hier bei Dir stehen;</w:t>
      </w:r>
      <w:r w:rsidRPr="00E97F5B">
        <w:rPr>
          <w:rFonts w:eastAsia="Times New Roman"/>
          <w:szCs w:val="24"/>
          <w:lang w:eastAsia="de-DE"/>
        </w:rPr>
        <w:br/>
        <w:t>Du wirst mich nicht verschmähen,</w:t>
      </w:r>
      <w:r w:rsidRPr="00E97F5B">
        <w:rPr>
          <w:rFonts w:eastAsia="Times New Roman"/>
          <w:szCs w:val="24"/>
          <w:lang w:eastAsia="de-DE"/>
        </w:rPr>
        <w:br/>
        <w:t>Wenn ich zur Krippe gehe</w:t>
      </w:r>
      <w:r w:rsidRPr="00E97F5B">
        <w:rPr>
          <w:rFonts w:eastAsia="Times New Roman"/>
          <w:szCs w:val="24"/>
          <w:lang w:eastAsia="de-DE"/>
        </w:rPr>
        <w:br/>
        <w:t>Und um ein rein Herz flehe.</w:t>
      </w:r>
    </w:p>
    <w:p w14:paraId="7AECCB3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Dein Advent in Fleische,</w:t>
      </w:r>
      <w:r w:rsidRPr="00E97F5B">
        <w:rPr>
          <w:rFonts w:eastAsia="Times New Roman"/>
          <w:szCs w:val="24"/>
          <w:lang w:eastAsia="de-DE"/>
        </w:rPr>
        <w:br/>
        <w:t>Der halte Deine keusche,</w:t>
      </w:r>
      <w:r w:rsidRPr="00E97F5B">
        <w:rPr>
          <w:rFonts w:eastAsia="Times New Roman"/>
          <w:szCs w:val="24"/>
          <w:lang w:eastAsia="de-DE"/>
        </w:rPr>
        <w:br/>
        <w:t>Sonst sündige Gemeine</w:t>
      </w:r>
      <w:r w:rsidRPr="00E97F5B">
        <w:rPr>
          <w:rFonts w:eastAsia="Times New Roman"/>
          <w:szCs w:val="24"/>
          <w:lang w:eastAsia="de-DE"/>
        </w:rPr>
        <w:br/>
        <w:t xml:space="preserve">Von </w:t>
      </w:r>
      <w:proofErr w:type="spellStart"/>
      <w:r w:rsidRPr="00E97F5B">
        <w:rPr>
          <w:rFonts w:eastAsia="Times New Roman"/>
          <w:szCs w:val="24"/>
          <w:lang w:eastAsia="de-DE"/>
        </w:rPr>
        <w:t>Stund</w:t>
      </w:r>
      <w:proofErr w:type="spellEnd"/>
      <w:r w:rsidRPr="00E97F5B">
        <w:rPr>
          <w:rFonts w:eastAsia="Times New Roman"/>
          <w:szCs w:val="24"/>
          <w:lang w:eastAsia="de-DE"/>
        </w:rPr>
        <w:t>‘ zu Stunde reine!</w:t>
      </w:r>
    </w:p>
    <w:p w14:paraId="693CFEE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Wir lassen uns gefallen,</w:t>
      </w:r>
      <w:r w:rsidRPr="00E97F5B">
        <w:rPr>
          <w:rFonts w:eastAsia="Times New Roman"/>
          <w:szCs w:val="24"/>
          <w:lang w:eastAsia="de-DE"/>
        </w:rPr>
        <w:br/>
        <w:t xml:space="preserve">Die Zeiten </w:t>
      </w:r>
      <w:proofErr w:type="spellStart"/>
      <w:r w:rsidRPr="00E97F5B">
        <w:rPr>
          <w:rFonts w:eastAsia="Times New Roman"/>
          <w:szCs w:val="24"/>
          <w:lang w:eastAsia="de-DE"/>
        </w:rPr>
        <w:t>durchzuwallen</w:t>
      </w:r>
      <w:proofErr w:type="spellEnd"/>
      <w:r w:rsidRPr="00E97F5B">
        <w:rPr>
          <w:rFonts w:eastAsia="Times New Roman"/>
          <w:szCs w:val="24"/>
          <w:lang w:eastAsia="de-DE"/>
        </w:rPr>
        <w:t>,</w:t>
      </w:r>
      <w:r w:rsidRPr="00E97F5B">
        <w:rPr>
          <w:rFonts w:eastAsia="Times New Roman"/>
          <w:szCs w:val="24"/>
          <w:lang w:eastAsia="de-DE"/>
        </w:rPr>
        <w:br/>
        <w:t>Da uns Dein menschlich Leben</w:t>
      </w:r>
      <w:r w:rsidRPr="00E97F5B">
        <w:rPr>
          <w:rFonts w:eastAsia="Times New Roman"/>
          <w:szCs w:val="24"/>
          <w:lang w:eastAsia="de-DE"/>
        </w:rPr>
        <w:br/>
        <w:t>Beispiel und Trost gegeben.</w:t>
      </w:r>
    </w:p>
    <w:p w14:paraId="640BE2E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Christnacht und Dein Leiden,</w:t>
      </w:r>
      <w:r w:rsidRPr="00E97F5B">
        <w:rPr>
          <w:rFonts w:eastAsia="Times New Roman"/>
          <w:szCs w:val="24"/>
          <w:lang w:eastAsia="de-DE"/>
        </w:rPr>
        <w:br/>
        <w:t xml:space="preserve">Die </w:t>
      </w:r>
      <w:proofErr w:type="spellStart"/>
      <w:r w:rsidRPr="00E97F5B">
        <w:rPr>
          <w:rFonts w:eastAsia="Times New Roman"/>
          <w:szCs w:val="24"/>
          <w:lang w:eastAsia="de-DE"/>
        </w:rPr>
        <w:t>Ursach</w:t>
      </w:r>
      <w:proofErr w:type="spellEnd"/>
      <w:r w:rsidRPr="00E97F5B">
        <w:rPr>
          <w:rFonts w:eastAsia="Times New Roman"/>
          <w:szCs w:val="24"/>
          <w:lang w:eastAsia="de-DE"/>
        </w:rPr>
        <w:t xml:space="preserve">‘ </w:t>
      </w:r>
      <w:proofErr w:type="spellStart"/>
      <w:r w:rsidRPr="00E97F5B">
        <w:rPr>
          <w:rFonts w:eastAsia="Times New Roman"/>
          <w:szCs w:val="24"/>
          <w:lang w:eastAsia="de-DE"/>
        </w:rPr>
        <w:t>ew’ger</w:t>
      </w:r>
      <w:proofErr w:type="spellEnd"/>
      <w:r w:rsidRPr="00E97F5B">
        <w:rPr>
          <w:rFonts w:eastAsia="Times New Roman"/>
          <w:szCs w:val="24"/>
          <w:lang w:eastAsia="de-DE"/>
        </w:rPr>
        <w:t xml:space="preserve"> Freuden,</w:t>
      </w:r>
      <w:r w:rsidRPr="00E97F5B">
        <w:rPr>
          <w:rFonts w:eastAsia="Times New Roman"/>
          <w:szCs w:val="24"/>
          <w:lang w:eastAsia="de-DE"/>
        </w:rPr>
        <w:br/>
        <w:t>Im neuen Lied erscheinen,</w:t>
      </w:r>
      <w:r w:rsidRPr="00E97F5B">
        <w:rPr>
          <w:rFonts w:eastAsia="Times New Roman"/>
          <w:szCs w:val="24"/>
          <w:lang w:eastAsia="de-DE"/>
        </w:rPr>
        <w:br/>
        <w:t>Dann wird man nicht mehr weinen.</w:t>
      </w:r>
    </w:p>
    <w:p w14:paraId="370D4D01" w14:textId="6DC92DA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Dann wird das Lamm, so teuer,</w:t>
      </w:r>
      <w:r w:rsidRPr="00E97F5B">
        <w:rPr>
          <w:rFonts w:eastAsia="Times New Roman"/>
          <w:szCs w:val="24"/>
          <w:lang w:eastAsia="de-DE"/>
        </w:rPr>
        <w:br/>
        <w:t>Mit seinem Strahlenfeuer,</w:t>
      </w:r>
      <w:r w:rsidRPr="00E97F5B">
        <w:rPr>
          <w:rFonts w:eastAsia="Times New Roman"/>
          <w:szCs w:val="24"/>
          <w:lang w:eastAsia="de-DE"/>
        </w:rPr>
        <w:br/>
        <w:t>Die Engel und die Thronen</w:t>
      </w:r>
      <w:r w:rsidRPr="00E97F5B">
        <w:rPr>
          <w:rFonts w:eastAsia="Times New Roman"/>
          <w:szCs w:val="24"/>
          <w:lang w:eastAsia="de-DE"/>
        </w:rPr>
        <w:br/>
        <w:t>Und wir beisammen wohnen!</w:t>
      </w:r>
    </w:p>
    <w:p w14:paraId="144FEDF7" w14:textId="77777777" w:rsidR="007216F1" w:rsidRPr="00E97F5B" w:rsidRDefault="007216F1" w:rsidP="007216F1">
      <w:pPr>
        <w:spacing w:before="100" w:beforeAutospacing="1" w:after="100" w:afterAutospacing="1" w:line="240" w:lineRule="auto"/>
        <w:rPr>
          <w:rFonts w:eastAsia="Times New Roman"/>
          <w:i/>
          <w:szCs w:val="24"/>
          <w:lang w:eastAsia="de-DE"/>
        </w:rPr>
      </w:pPr>
      <w:r w:rsidRPr="00E97F5B">
        <w:rPr>
          <w:rFonts w:eastAsia="Times New Roman"/>
          <w:i/>
          <w:szCs w:val="24"/>
          <w:lang w:eastAsia="de-DE"/>
        </w:rPr>
        <w:t>(um 1752.)</w:t>
      </w:r>
    </w:p>
    <w:p w14:paraId="5968E4F6" w14:textId="77777777" w:rsidR="007216F1" w:rsidRDefault="007216F1" w:rsidP="007216F1">
      <w:pPr>
        <w:pStyle w:val="berschrift1"/>
      </w:pPr>
      <w:r w:rsidRPr="00E97F5B">
        <w:t xml:space="preserve">Du </w:t>
      </w:r>
      <w:proofErr w:type="spellStart"/>
      <w:r w:rsidRPr="00E97F5B">
        <w:t>ein’ger</w:t>
      </w:r>
      <w:proofErr w:type="spellEnd"/>
      <w:r w:rsidRPr="00E97F5B">
        <w:t xml:space="preserve"> Glaubensvater</w:t>
      </w:r>
    </w:p>
    <w:p w14:paraId="28248F1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w:t>
      </w:r>
      <w:proofErr w:type="spellStart"/>
      <w:r w:rsidRPr="00E97F5B">
        <w:rPr>
          <w:rFonts w:eastAsia="Times New Roman"/>
          <w:szCs w:val="24"/>
          <w:lang w:eastAsia="de-DE"/>
        </w:rPr>
        <w:t>ein’ger</w:t>
      </w:r>
      <w:proofErr w:type="spellEnd"/>
      <w:r w:rsidRPr="00E97F5B">
        <w:rPr>
          <w:rFonts w:eastAsia="Times New Roman"/>
          <w:szCs w:val="24"/>
          <w:lang w:eastAsia="de-DE"/>
        </w:rPr>
        <w:t xml:space="preserve"> Glaubensvater,</w:t>
      </w:r>
      <w:r w:rsidRPr="00E97F5B">
        <w:rPr>
          <w:rFonts w:eastAsia="Times New Roman"/>
          <w:szCs w:val="24"/>
          <w:lang w:eastAsia="de-DE"/>
        </w:rPr>
        <w:br/>
        <w:t>Der Du die Menschen lehrst,</w:t>
      </w:r>
      <w:r w:rsidRPr="00E97F5B">
        <w:rPr>
          <w:rFonts w:eastAsia="Times New Roman"/>
          <w:szCs w:val="24"/>
          <w:lang w:eastAsia="de-DE"/>
        </w:rPr>
        <w:br/>
        <w:t xml:space="preserve">Und zu dem </w:t>
      </w:r>
      <w:proofErr w:type="spellStart"/>
      <w:r w:rsidRPr="00E97F5B">
        <w:rPr>
          <w:rFonts w:eastAsia="Times New Roman"/>
          <w:szCs w:val="24"/>
          <w:lang w:eastAsia="de-DE"/>
        </w:rPr>
        <w:t>Heilserstatter</w:t>
      </w:r>
      <w:proofErr w:type="spellEnd"/>
      <w:r w:rsidRPr="00E97F5B">
        <w:rPr>
          <w:rFonts w:eastAsia="Times New Roman"/>
          <w:szCs w:val="24"/>
          <w:lang w:eastAsia="de-DE"/>
        </w:rPr>
        <w:t>,</w:t>
      </w:r>
      <w:r w:rsidRPr="00E97F5B">
        <w:rPr>
          <w:rFonts w:eastAsia="Times New Roman"/>
          <w:szCs w:val="24"/>
          <w:lang w:eastAsia="de-DE"/>
        </w:rPr>
        <w:br/>
        <w:t>Dem Sohn, ihr Herze kehrst:</w:t>
      </w:r>
      <w:r w:rsidRPr="00E97F5B">
        <w:rPr>
          <w:rFonts w:eastAsia="Times New Roman"/>
          <w:szCs w:val="24"/>
          <w:lang w:eastAsia="de-DE"/>
        </w:rPr>
        <w:br/>
        <w:t>Wir möchten gerne wissen,</w:t>
      </w:r>
      <w:r w:rsidRPr="00E97F5B">
        <w:rPr>
          <w:rFonts w:eastAsia="Times New Roman"/>
          <w:szCs w:val="24"/>
          <w:lang w:eastAsia="de-DE"/>
        </w:rPr>
        <w:br/>
        <w:t>Was Glauben auf sich hat,</w:t>
      </w:r>
      <w:r w:rsidRPr="00E97F5B">
        <w:rPr>
          <w:rFonts w:eastAsia="Times New Roman"/>
          <w:szCs w:val="24"/>
          <w:lang w:eastAsia="de-DE"/>
        </w:rPr>
        <w:br/>
        <w:t>Wie wir, dem Fluch entrissen,</w:t>
      </w:r>
      <w:r w:rsidRPr="00E97F5B">
        <w:rPr>
          <w:rFonts w:eastAsia="Times New Roman"/>
          <w:szCs w:val="24"/>
          <w:lang w:eastAsia="de-DE"/>
        </w:rPr>
        <w:br/>
        <w:t xml:space="preserve">Verbessern Wort und Tat. </w:t>
      </w:r>
    </w:p>
    <w:p w14:paraId="1D92BB3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wir es recht erfahren,</w:t>
      </w:r>
      <w:r w:rsidRPr="00E97F5B">
        <w:rPr>
          <w:rFonts w:eastAsia="Times New Roman"/>
          <w:szCs w:val="24"/>
          <w:lang w:eastAsia="de-DE"/>
        </w:rPr>
        <w:br/>
        <w:t>So ist des Glaubens Art,</w:t>
      </w:r>
      <w:r w:rsidRPr="00E97F5B">
        <w:rPr>
          <w:rFonts w:eastAsia="Times New Roman"/>
          <w:szCs w:val="24"/>
          <w:lang w:eastAsia="de-DE"/>
        </w:rPr>
        <w:br/>
        <w:t>Dass er mit Unsichtbarem</w:t>
      </w:r>
      <w:r w:rsidRPr="00E97F5B">
        <w:rPr>
          <w:rFonts w:eastAsia="Times New Roman"/>
          <w:szCs w:val="24"/>
          <w:lang w:eastAsia="de-DE"/>
        </w:rPr>
        <w:br/>
        <w:t xml:space="preserve">Und Geistlichem </w:t>
      </w:r>
      <w:r>
        <w:rPr>
          <w:rFonts w:eastAsia="Times New Roman"/>
          <w:szCs w:val="24"/>
          <w:lang w:eastAsia="de-DE"/>
        </w:rPr>
        <w:t>s</w:t>
      </w:r>
      <w:r w:rsidRPr="00E97F5B">
        <w:rPr>
          <w:rFonts w:eastAsia="Times New Roman"/>
          <w:szCs w:val="24"/>
          <w:lang w:eastAsia="de-DE"/>
        </w:rPr>
        <w:t>ich paart,</w:t>
      </w:r>
      <w:r w:rsidRPr="00E97F5B">
        <w:rPr>
          <w:rFonts w:eastAsia="Times New Roman"/>
          <w:szCs w:val="24"/>
          <w:lang w:eastAsia="de-DE"/>
        </w:rPr>
        <w:br/>
        <w:t>Und hält sich an den Dingen</w:t>
      </w:r>
      <w:r w:rsidRPr="00E97F5B">
        <w:rPr>
          <w:rFonts w:eastAsia="Times New Roman"/>
          <w:szCs w:val="24"/>
          <w:lang w:eastAsia="de-DE"/>
        </w:rPr>
        <w:br/>
        <w:t>So fest, so lebhaft au,</w:t>
      </w:r>
      <w:r w:rsidRPr="00E97F5B">
        <w:rPr>
          <w:rFonts w:eastAsia="Times New Roman"/>
          <w:szCs w:val="24"/>
          <w:lang w:eastAsia="de-DE"/>
        </w:rPr>
        <w:br/>
        <w:t>Als man es kann vollbringen,</w:t>
      </w:r>
      <w:r w:rsidRPr="00E97F5B">
        <w:rPr>
          <w:rFonts w:eastAsia="Times New Roman"/>
          <w:szCs w:val="24"/>
          <w:lang w:eastAsia="de-DE"/>
        </w:rPr>
        <w:br/>
        <w:t xml:space="preserve">Wenn man sie sehen kann. </w:t>
      </w:r>
    </w:p>
    <w:p w14:paraId="21247CC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Drum haben äußre Sachen</w:t>
      </w:r>
      <w:r w:rsidRPr="00E97F5B">
        <w:rPr>
          <w:rFonts w:eastAsia="Times New Roman"/>
          <w:szCs w:val="24"/>
          <w:lang w:eastAsia="de-DE"/>
        </w:rPr>
        <w:br/>
        <w:t>Und Übungen den Sinn,</w:t>
      </w:r>
      <w:r w:rsidRPr="00E97F5B">
        <w:rPr>
          <w:rFonts w:eastAsia="Times New Roman"/>
          <w:szCs w:val="24"/>
          <w:lang w:eastAsia="de-DE"/>
        </w:rPr>
        <w:br/>
        <w:t>Uns eingedenk zu machen</w:t>
      </w:r>
      <w:r w:rsidRPr="00E97F5B">
        <w:rPr>
          <w:rFonts w:eastAsia="Times New Roman"/>
          <w:szCs w:val="24"/>
          <w:lang w:eastAsia="de-DE"/>
        </w:rPr>
        <w:br/>
        <w:t>Aufs Unsichtbare hin:</w:t>
      </w:r>
      <w:r w:rsidRPr="00E97F5B">
        <w:rPr>
          <w:rFonts w:eastAsia="Times New Roman"/>
          <w:szCs w:val="24"/>
          <w:lang w:eastAsia="de-DE"/>
        </w:rPr>
        <w:br/>
        <w:t>Und wer an solchen Werken,</w:t>
      </w:r>
      <w:r w:rsidRPr="00E97F5B">
        <w:rPr>
          <w:rFonts w:eastAsia="Times New Roman"/>
          <w:szCs w:val="24"/>
          <w:lang w:eastAsia="de-DE"/>
        </w:rPr>
        <w:br/>
        <w:t>Weil er sie mitgemacht,</w:t>
      </w:r>
      <w:r w:rsidRPr="00E97F5B">
        <w:rPr>
          <w:rFonts w:eastAsia="Times New Roman"/>
          <w:szCs w:val="24"/>
          <w:lang w:eastAsia="de-DE"/>
        </w:rPr>
        <w:br/>
        <w:t>Will seinen Glauben merken,</w:t>
      </w:r>
      <w:r w:rsidRPr="00E97F5B">
        <w:rPr>
          <w:rFonts w:eastAsia="Times New Roman"/>
          <w:szCs w:val="24"/>
          <w:lang w:eastAsia="de-DE"/>
        </w:rPr>
        <w:br/>
        <w:t xml:space="preserve">Der hat’s nicht recht bedacht. </w:t>
      </w:r>
    </w:p>
    <w:p w14:paraId="0FD4A62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Dass wir den Glauben haben,</w:t>
      </w:r>
      <w:r w:rsidRPr="00E97F5B">
        <w:rPr>
          <w:rFonts w:eastAsia="Times New Roman"/>
          <w:szCs w:val="24"/>
          <w:lang w:eastAsia="de-DE"/>
        </w:rPr>
        <w:br/>
        <w:t>Beweist auch das noch nicht,</w:t>
      </w:r>
      <w:r w:rsidRPr="00E97F5B">
        <w:rPr>
          <w:rFonts w:eastAsia="Times New Roman"/>
          <w:szCs w:val="24"/>
          <w:lang w:eastAsia="de-DE"/>
        </w:rPr>
        <w:br/>
        <w:t>Wenn wir von Gottes Gaben</w:t>
      </w:r>
      <w:r w:rsidRPr="00E97F5B">
        <w:rPr>
          <w:rFonts w:eastAsia="Times New Roman"/>
          <w:szCs w:val="24"/>
          <w:lang w:eastAsia="de-DE"/>
        </w:rPr>
        <w:br/>
        <w:t>Mit unser Teil gekriegt:</w:t>
      </w:r>
      <w:r w:rsidRPr="00E97F5B">
        <w:rPr>
          <w:rFonts w:eastAsia="Times New Roman"/>
          <w:szCs w:val="24"/>
          <w:lang w:eastAsia="de-DE"/>
        </w:rPr>
        <w:br/>
        <w:t>Das sind Gelegenheiten,</w:t>
      </w:r>
      <w:r w:rsidRPr="00E97F5B">
        <w:rPr>
          <w:rFonts w:eastAsia="Times New Roman"/>
          <w:szCs w:val="24"/>
          <w:lang w:eastAsia="de-DE"/>
        </w:rPr>
        <w:br/>
        <w:t xml:space="preserve">Dabei uns Gottes </w:t>
      </w:r>
      <w:proofErr w:type="spellStart"/>
      <w:r w:rsidRPr="00E97F5B">
        <w:rPr>
          <w:rFonts w:eastAsia="Times New Roman"/>
          <w:szCs w:val="24"/>
          <w:lang w:eastAsia="de-DE"/>
        </w:rPr>
        <w:t>Güt</w:t>
      </w:r>
      <w:proofErr w:type="spellEnd"/>
      <w:r w:rsidRPr="00E97F5B">
        <w:rPr>
          <w:rFonts w:eastAsia="Times New Roman"/>
          <w:szCs w:val="24"/>
          <w:lang w:eastAsia="de-DE"/>
        </w:rPr>
        <w:br/>
        <w:t>Nur immer noch von Weitem</w:t>
      </w:r>
      <w:r w:rsidRPr="00E97F5B">
        <w:rPr>
          <w:rFonts w:eastAsia="Times New Roman"/>
          <w:szCs w:val="24"/>
          <w:lang w:eastAsia="de-DE"/>
        </w:rPr>
        <w:br/>
        <w:t xml:space="preserve">Ein wenig an sich zieht. </w:t>
      </w:r>
    </w:p>
    <w:p w14:paraId="6BF8072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Was bleibt denn nun ein Glaube,</w:t>
      </w:r>
      <w:r w:rsidRPr="00E97F5B">
        <w:rPr>
          <w:rFonts w:eastAsia="Times New Roman"/>
          <w:szCs w:val="24"/>
          <w:lang w:eastAsia="de-DE"/>
        </w:rPr>
        <w:br/>
        <w:t>Dadurch man Gott gefällt,</w:t>
      </w:r>
      <w:r w:rsidRPr="00E97F5B">
        <w:rPr>
          <w:rFonts w:eastAsia="Times New Roman"/>
          <w:szCs w:val="24"/>
          <w:lang w:eastAsia="de-DE"/>
        </w:rPr>
        <w:br/>
        <w:t>Wenn ich Ihm Alles raube,</w:t>
      </w:r>
      <w:r w:rsidRPr="00E97F5B">
        <w:rPr>
          <w:rFonts w:eastAsia="Times New Roman"/>
          <w:szCs w:val="24"/>
          <w:lang w:eastAsia="de-DE"/>
        </w:rPr>
        <w:br/>
        <w:t>Was man für Glauben hält?</w:t>
      </w:r>
      <w:r w:rsidRPr="00E97F5B">
        <w:rPr>
          <w:rFonts w:eastAsia="Times New Roman"/>
          <w:szCs w:val="24"/>
          <w:lang w:eastAsia="de-DE"/>
        </w:rPr>
        <w:br/>
        <w:t>Merk‘: Glauben heißt vertrauen</w:t>
      </w:r>
      <w:r w:rsidRPr="00E97F5B">
        <w:rPr>
          <w:rFonts w:eastAsia="Times New Roman"/>
          <w:szCs w:val="24"/>
          <w:lang w:eastAsia="de-DE"/>
        </w:rPr>
        <w:br/>
        <w:t xml:space="preserve">Auf das, was wir nicht </w:t>
      </w:r>
      <w:proofErr w:type="spellStart"/>
      <w:r w:rsidRPr="00E97F5B">
        <w:rPr>
          <w:rFonts w:eastAsia="Times New Roman"/>
          <w:szCs w:val="24"/>
          <w:lang w:eastAsia="de-DE"/>
        </w:rPr>
        <w:t>seh’n</w:t>
      </w:r>
      <w:proofErr w:type="spellEnd"/>
      <w:r w:rsidRPr="00E97F5B">
        <w:rPr>
          <w:rFonts w:eastAsia="Times New Roman"/>
          <w:szCs w:val="24"/>
          <w:lang w:eastAsia="de-DE"/>
        </w:rPr>
        <w:t>,</w:t>
      </w:r>
      <w:r w:rsidRPr="00E97F5B">
        <w:rPr>
          <w:rFonts w:eastAsia="Times New Roman"/>
          <w:szCs w:val="24"/>
          <w:lang w:eastAsia="de-DE"/>
        </w:rPr>
        <w:br/>
        <w:t xml:space="preserve">Und </w:t>
      </w:r>
      <w:proofErr w:type="spellStart"/>
      <w:r w:rsidRPr="00E97F5B">
        <w:rPr>
          <w:rFonts w:eastAsia="Times New Roman"/>
          <w:szCs w:val="24"/>
          <w:lang w:eastAsia="de-DE"/>
        </w:rPr>
        <w:t>hoffen’s</w:t>
      </w:r>
      <w:proofErr w:type="spellEnd"/>
      <w:r w:rsidRPr="00E97F5B">
        <w:rPr>
          <w:rFonts w:eastAsia="Times New Roman"/>
          <w:szCs w:val="24"/>
          <w:lang w:eastAsia="de-DE"/>
        </w:rPr>
        <w:t xml:space="preserve"> doch zu schauen,</w:t>
      </w:r>
      <w:r w:rsidRPr="00E97F5B">
        <w:rPr>
          <w:rFonts w:eastAsia="Times New Roman"/>
          <w:szCs w:val="24"/>
          <w:lang w:eastAsia="de-DE"/>
        </w:rPr>
        <w:br/>
        <w:t xml:space="preserve">Weil’s unser </w:t>
      </w:r>
      <w:proofErr w:type="spellStart"/>
      <w:r w:rsidRPr="00E97F5B">
        <w:rPr>
          <w:rFonts w:eastAsia="Times New Roman"/>
          <w:szCs w:val="24"/>
          <w:lang w:eastAsia="de-DE"/>
        </w:rPr>
        <w:t>Wohlergeh’n</w:t>
      </w:r>
      <w:proofErr w:type="spellEnd"/>
      <w:r w:rsidRPr="00E97F5B">
        <w:rPr>
          <w:rFonts w:eastAsia="Times New Roman"/>
          <w:szCs w:val="24"/>
          <w:lang w:eastAsia="de-DE"/>
        </w:rPr>
        <w:t xml:space="preserve">. </w:t>
      </w:r>
    </w:p>
    <w:p w14:paraId="2537583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Ein Mensch kann endlich wissen,</w:t>
      </w:r>
      <w:r w:rsidRPr="00E97F5B">
        <w:rPr>
          <w:rFonts w:eastAsia="Times New Roman"/>
          <w:szCs w:val="24"/>
          <w:lang w:eastAsia="de-DE"/>
        </w:rPr>
        <w:br/>
        <w:t>Dass Du im Himmel bist:</w:t>
      </w:r>
      <w:r w:rsidRPr="00E97F5B">
        <w:rPr>
          <w:rFonts w:eastAsia="Times New Roman"/>
          <w:szCs w:val="24"/>
          <w:lang w:eastAsia="de-DE"/>
        </w:rPr>
        <w:br/>
        <w:t>Man weiß in Finsternissen,</w:t>
      </w:r>
      <w:r w:rsidRPr="00E97F5B">
        <w:rPr>
          <w:rFonts w:eastAsia="Times New Roman"/>
          <w:szCs w:val="24"/>
          <w:lang w:eastAsia="de-DE"/>
        </w:rPr>
        <w:br/>
        <w:t>Dass eine Sonne ist;</w:t>
      </w:r>
      <w:r w:rsidRPr="00E97F5B">
        <w:rPr>
          <w:rFonts w:eastAsia="Times New Roman"/>
          <w:szCs w:val="24"/>
          <w:lang w:eastAsia="de-DE"/>
        </w:rPr>
        <w:br/>
        <w:t xml:space="preserve">Allein das heißet </w:t>
      </w:r>
      <w:proofErr w:type="spellStart"/>
      <w:r w:rsidRPr="00E97F5B">
        <w:rPr>
          <w:rFonts w:eastAsia="Times New Roman"/>
          <w:szCs w:val="24"/>
          <w:lang w:eastAsia="de-DE"/>
        </w:rPr>
        <w:t>gläuben</w:t>
      </w:r>
      <w:proofErr w:type="spellEnd"/>
      <w:r w:rsidRPr="00E97F5B">
        <w:rPr>
          <w:rFonts w:eastAsia="Times New Roman"/>
          <w:szCs w:val="24"/>
          <w:lang w:eastAsia="de-DE"/>
        </w:rPr>
        <w:t>,</w:t>
      </w:r>
      <w:r w:rsidRPr="00E97F5B">
        <w:rPr>
          <w:rFonts w:eastAsia="Times New Roman"/>
          <w:szCs w:val="24"/>
          <w:lang w:eastAsia="de-DE"/>
        </w:rPr>
        <w:br/>
        <w:t xml:space="preserve">Wenn uns ein gut </w:t>
      </w:r>
      <w:proofErr w:type="spellStart"/>
      <w:r w:rsidRPr="00E97F5B">
        <w:rPr>
          <w:rFonts w:eastAsia="Times New Roman"/>
          <w:szCs w:val="24"/>
          <w:lang w:eastAsia="de-DE"/>
        </w:rPr>
        <w:t>Vertrau’n</w:t>
      </w:r>
      <w:proofErr w:type="spellEnd"/>
      <w:r w:rsidRPr="00E97F5B">
        <w:rPr>
          <w:rFonts w:eastAsia="Times New Roman"/>
          <w:szCs w:val="24"/>
          <w:lang w:eastAsia="de-DE"/>
        </w:rPr>
        <w:br/>
        <w:t xml:space="preserve">und </w:t>
      </w:r>
      <w:proofErr w:type="spellStart"/>
      <w:r w:rsidRPr="00E97F5B">
        <w:rPr>
          <w:rFonts w:eastAsia="Times New Roman"/>
          <w:szCs w:val="24"/>
          <w:lang w:eastAsia="de-DE"/>
        </w:rPr>
        <w:t>Liebsbegierde</w:t>
      </w:r>
      <w:proofErr w:type="spellEnd"/>
      <w:r w:rsidRPr="00E97F5B">
        <w:rPr>
          <w:rFonts w:eastAsia="Times New Roman"/>
          <w:szCs w:val="24"/>
          <w:lang w:eastAsia="de-DE"/>
        </w:rPr>
        <w:t xml:space="preserve"> treiben,</w:t>
      </w:r>
      <w:r w:rsidRPr="00E97F5B">
        <w:rPr>
          <w:rFonts w:eastAsia="Times New Roman"/>
          <w:szCs w:val="24"/>
          <w:lang w:eastAsia="de-DE"/>
        </w:rPr>
        <w:br/>
        <w:t xml:space="preserve">uns nach Dir </w:t>
      </w:r>
      <w:proofErr w:type="spellStart"/>
      <w:r w:rsidRPr="00E97F5B">
        <w:rPr>
          <w:rFonts w:eastAsia="Times New Roman"/>
          <w:szCs w:val="24"/>
          <w:lang w:eastAsia="de-DE"/>
        </w:rPr>
        <w:t>umzuschau’n</w:t>
      </w:r>
      <w:proofErr w:type="spellEnd"/>
      <w:r w:rsidRPr="00E97F5B">
        <w:rPr>
          <w:rFonts w:eastAsia="Times New Roman"/>
          <w:szCs w:val="24"/>
          <w:lang w:eastAsia="de-DE"/>
        </w:rPr>
        <w:t xml:space="preserve">. </w:t>
      </w:r>
    </w:p>
    <w:p w14:paraId="573FB89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 Herz muss von der Erden,</w:t>
      </w:r>
      <w:r w:rsidRPr="00E97F5B">
        <w:rPr>
          <w:rFonts w:eastAsia="Times New Roman"/>
          <w:szCs w:val="24"/>
          <w:lang w:eastAsia="de-DE"/>
        </w:rPr>
        <w:br/>
        <w:t>Daran es feste hangt,</w:t>
      </w:r>
      <w:r w:rsidRPr="00E97F5B">
        <w:rPr>
          <w:rFonts w:eastAsia="Times New Roman"/>
          <w:szCs w:val="24"/>
          <w:lang w:eastAsia="de-DE"/>
        </w:rPr>
        <w:br/>
        <w:t>Erst losgerissen werden,</w:t>
      </w:r>
      <w:r w:rsidRPr="00E97F5B">
        <w:rPr>
          <w:rFonts w:eastAsia="Times New Roman"/>
          <w:szCs w:val="24"/>
          <w:lang w:eastAsia="de-DE"/>
        </w:rPr>
        <w:br/>
        <w:t>Eh‘ es nach Dir verlangt:</w:t>
      </w:r>
      <w:r w:rsidRPr="00E97F5B">
        <w:rPr>
          <w:rFonts w:eastAsia="Times New Roman"/>
          <w:szCs w:val="24"/>
          <w:lang w:eastAsia="de-DE"/>
        </w:rPr>
        <w:br/>
        <w:t>Die Lust der Ewigkeiten</w:t>
      </w:r>
      <w:r w:rsidRPr="00E97F5B">
        <w:rPr>
          <w:rFonts w:eastAsia="Times New Roman"/>
          <w:szCs w:val="24"/>
          <w:lang w:eastAsia="de-DE"/>
        </w:rPr>
        <w:br/>
        <w:t>Belustigt in der Tat</w:t>
      </w:r>
      <w:r w:rsidRPr="00E97F5B">
        <w:rPr>
          <w:rFonts w:eastAsia="Times New Roman"/>
          <w:szCs w:val="24"/>
          <w:lang w:eastAsia="de-DE"/>
        </w:rPr>
        <w:br/>
        <w:t>Nur Herzen, die in Zeiten</w:t>
      </w:r>
      <w:r w:rsidRPr="00E97F5B">
        <w:rPr>
          <w:rFonts w:eastAsia="Times New Roman"/>
          <w:szCs w:val="24"/>
          <w:lang w:eastAsia="de-DE"/>
        </w:rPr>
        <w:br/>
        <w:t xml:space="preserve">Danach verlanget hat. </w:t>
      </w:r>
    </w:p>
    <w:p w14:paraId="4299D37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Was will ich daran glauben,</w:t>
      </w:r>
      <w:r w:rsidRPr="00E97F5B">
        <w:rPr>
          <w:rFonts w:eastAsia="Times New Roman"/>
          <w:szCs w:val="24"/>
          <w:lang w:eastAsia="de-DE"/>
        </w:rPr>
        <w:br/>
        <w:t>Dass ich zwar haben kann,</w:t>
      </w:r>
      <w:r w:rsidRPr="00E97F5B">
        <w:rPr>
          <w:rFonts w:eastAsia="Times New Roman"/>
          <w:szCs w:val="24"/>
          <w:lang w:eastAsia="de-DE"/>
        </w:rPr>
        <w:br/>
        <w:t xml:space="preserve">Allein ich lass </w:t>
      </w:r>
      <w:proofErr w:type="spellStart"/>
      <w:r w:rsidRPr="00E97F5B">
        <w:rPr>
          <w:rFonts w:eastAsia="Times New Roman"/>
          <w:szCs w:val="24"/>
          <w:lang w:eastAsia="de-DE"/>
        </w:rPr>
        <w:t>mir’s</w:t>
      </w:r>
      <w:proofErr w:type="spellEnd"/>
      <w:r w:rsidRPr="00E97F5B">
        <w:rPr>
          <w:rFonts w:eastAsia="Times New Roman"/>
          <w:szCs w:val="24"/>
          <w:lang w:eastAsia="de-DE"/>
        </w:rPr>
        <w:t xml:space="preserve"> rauben,</w:t>
      </w:r>
      <w:r w:rsidRPr="00E97F5B">
        <w:rPr>
          <w:rFonts w:eastAsia="Times New Roman"/>
          <w:szCs w:val="24"/>
          <w:lang w:eastAsia="de-DE"/>
        </w:rPr>
        <w:br/>
        <w:t xml:space="preserve">Und nehme </w:t>
      </w:r>
      <w:proofErr w:type="spellStart"/>
      <w:r w:rsidRPr="00E97F5B">
        <w:rPr>
          <w:rFonts w:eastAsia="Times New Roman"/>
          <w:szCs w:val="24"/>
          <w:lang w:eastAsia="de-DE"/>
        </w:rPr>
        <w:t>mich’s</w:t>
      </w:r>
      <w:proofErr w:type="spellEnd"/>
      <w:r w:rsidRPr="00E97F5B">
        <w:rPr>
          <w:rFonts w:eastAsia="Times New Roman"/>
          <w:szCs w:val="24"/>
          <w:lang w:eastAsia="de-DE"/>
        </w:rPr>
        <w:t xml:space="preserve"> nicht an!</w:t>
      </w:r>
      <w:r w:rsidRPr="00E97F5B">
        <w:rPr>
          <w:rFonts w:eastAsia="Times New Roman"/>
          <w:szCs w:val="24"/>
          <w:lang w:eastAsia="de-DE"/>
        </w:rPr>
        <w:br/>
        <w:t>Die ganze Art der Sachen</w:t>
      </w:r>
      <w:r w:rsidRPr="00E97F5B">
        <w:rPr>
          <w:rFonts w:eastAsia="Times New Roman"/>
          <w:szCs w:val="24"/>
          <w:lang w:eastAsia="de-DE"/>
        </w:rPr>
        <w:br/>
        <w:t>Ist wider meinen Brauch,</w:t>
      </w:r>
      <w:r w:rsidRPr="00E97F5B">
        <w:rPr>
          <w:rFonts w:eastAsia="Times New Roman"/>
          <w:szCs w:val="24"/>
          <w:lang w:eastAsia="de-DE"/>
        </w:rPr>
        <w:br/>
        <w:t>Und kann mich traurig machen:</w:t>
      </w:r>
      <w:r w:rsidRPr="00E97F5B">
        <w:rPr>
          <w:rFonts w:eastAsia="Times New Roman"/>
          <w:szCs w:val="24"/>
          <w:lang w:eastAsia="de-DE"/>
        </w:rPr>
        <w:br/>
        <w:t xml:space="preserve">So glaubt der Teufel auch! </w:t>
      </w:r>
    </w:p>
    <w:p w14:paraId="22538A0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Darum, Du großes Wesen,</w:t>
      </w:r>
      <w:r w:rsidRPr="00E97F5B">
        <w:rPr>
          <w:rFonts w:eastAsia="Times New Roman"/>
          <w:szCs w:val="24"/>
          <w:lang w:eastAsia="de-DE"/>
        </w:rPr>
        <w:br/>
        <w:t>Der Du die Liebe bist,</w:t>
      </w:r>
      <w:r w:rsidRPr="00E97F5B">
        <w:rPr>
          <w:rFonts w:eastAsia="Times New Roman"/>
          <w:szCs w:val="24"/>
          <w:lang w:eastAsia="de-DE"/>
        </w:rPr>
        <w:br/>
        <w:t>Soll eine Seel‘ genesen,</w:t>
      </w:r>
      <w:r w:rsidRPr="00E97F5B">
        <w:rPr>
          <w:rFonts w:eastAsia="Times New Roman"/>
          <w:szCs w:val="24"/>
          <w:lang w:eastAsia="de-DE"/>
        </w:rPr>
        <w:br/>
        <w:t>So weißt Du, wie es ist:</w:t>
      </w:r>
      <w:r w:rsidRPr="00E97F5B">
        <w:rPr>
          <w:rFonts w:eastAsia="Times New Roman"/>
          <w:szCs w:val="24"/>
          <w:lang w:eastAsia="de-DE"/>
        </w:rPr>
        <w:br/>
        <w:t>Du musst sie glauben lehren,</w:t>
      </w:r>
      <w:r w:rsidRPr="00E97F5B">
        <w:rPr>
          <w:rFonts w:eastAsia="Times New Roman"/>
          <w:szCs w:val="24"/>
          <w:lang w:eastAsia="de-DE"/>
        </w:rPr>
        <w:br/>
        <w:t>Zuerst sie von der Welt</w:t>
      </w:r>
      <w:r w:rsidRPr="00E97F5B">
        <w:rPr>
          <w:rFonts w:eastAsia="Times New Roman"/>
          <w:szCs w:val="24"/>
          <w:lang w:eastAsia="de-DE"/>
        </w:rPr>
        <w:br/>
        <w:t>Und falschen Lust abkehren,</w:t>
      </w:r>
      <w:r w:rsidRPr="00E97F5B">
        <w:rPr>
          <w:rFonts w:eastAsia="Times New Roman"/>
          <w:szCs w:val="24"/>
          <w:lang w:eastAsia="de-DE"/>
        </w:rPr>
        <w:br/>
        <w:t xml:space="preserve">Da wird sie bloß gestellt. </w:t>
      </w:r>
    </w:p>
    <w:p w14:paraId="79E2EEA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kann sie nun nicht bleiben,</w:t>
      </w:r>
      <w:r w:rsidRPr="00E97F5B">
        <w:rPr>
          <w:rFonts w:eastAsia="Times New Roman"/>
          <w:szCs w:val="24"/>
          <w:lang w:eastAsia="de-DE"/>
        </w:rPr>
        <w:br/>
        <w:t>Sonst wär’s um sie getan:</w:t>
      </w:r>
      <w:r w:rsidRPr="00E97F5B">
        <w:rPr>
          <w:rFonts w:eastAsia="Times New Roman"/>
          <w:szCs w:val="24"/>
          <w:lang w:eastAsia="de-DE"/>
        </w:rPr>
        <w:br/>
        <w:t xml:space="preserve">Sie fühlt ein </w:t>
      </w:r>
      <w:proofErr w:type="spellStart"/>
      <w:r w:rsidRPr="00E97F5B">
        <w:rPr>
          <w:rFonts w:eastAsia="Times New Roman"/>
          <w:szCs w:val="24"/>
          <w:lang w:eastAsia="de-DE"/>
        </w:rPr>
        <w:t>ander</w:t>
      </w:r>
      <w:proofErr w:type="spellEnd"/>
      <w:r w:rsidRPr="00E97F5B">
        <w:rPr>
          <w:rFonts w:eastAsia="Times New Roman"/>
          <w:szCs w:val="24"/>
          <w:lang w:eastAsia="de-DE"/>
        </w:rPr>
        <w:t xml:space="preserve"> Treiben;</w:t>
      </w:r>
      <w:r w:rsidRPr="00E97F5B">
        <w:rPr>
          <w:rFonts w:eastAsia="Times New Roman"/>
          <w:szCs w:val="24"/>
          <w:lang w:eastAsia="de-DE"/>
        </w:rPr>
        <w:br/>
        <w:t>Fasst nun von Neuem an:</w:t>
      </w:r>
      <w:r w:rsidRPr="00E97F5B">
        <w:rPr>
          <w:rFonts w:eastAsia="Times New Roman"/>
          <w:szCs w:val="24"/>
          <w:lang w:eastAsia="de-DE"/>
        </w:rPr>
        <w:br/>
        <w:t>Das dünkt ihr angenehmer,</w:t>
      </w:r>
      <w:r w:rsidRPr="00E97F5B">
        <w:rPr>
          <w:rFonts w:eastAsia="Times New Roman"/>
          <w:szCs w:val="24"/>
          <w:lang w:eastAsia="de-DE"/>
        </w:rPr>
        <w:br/>
        <w:t>Und leicht und wunderschön,</w:t>
      </w:r>
      <w:r w:rsidRPr="00E97F5B">
        <w:rPr>
          <w:rFonts w:eastAsia="Times New Roman"/>
          <w:szCs w:val="24"/>
          <w:lang w:eastAsia="de-DE"/>
        </w:rPr>
        <w:br/>
        <w:t>Für Leib und Seel‘ bequemer;</w:t>
      </w:r>
      <w:r w:rsidRPr="00E97F5B">
        <w:rPr>
          <w:rFonts w:eastAsia="Times New Roman"/>
          <w:szCs w:val="24"/>
          <w:lang w:eastAsia="de-DE"/>
        </w:rPr>
        <w:br/>
        <w:t xml:space="preserve">Sie </w:t>
      </w:r>
      <w:proofErr w:type="spellStart"/>
      <w:r w:rsidRPr="00E97F5B">
        <w:rPr>
          <w:rFonts w:eastAsia="Times New Roman"/>
          <w:szCs w:val="24"/>
          <w:lang w:eastAsia="de-DE"/>
        </w:rPr>
        <w:t>möcht’s</w:t>
      </w:r>
      <w:proofErr w:type="spellEnd"/>
      <w:r w:rsidRPr="00E97F5B">
        <w:rPr>
          <w:rFonts w:eastAsia="Times New Roman"/>
          <w:szCs w:val="24"/>
          <w:lang w:eastAsia="de-DE"/>
        </w:rPr>
        <w:t xml:space="preserve"> auch gerne </w:t>
      </w:r>
      <w:proofErr w:type="spellStart"/>
      <w:r w:rsidRPr="00E97F5B">
        <w:rPr>
          <w:rFonts w:eastAsia="Times New Roman"/>
          <w:szCs w:val="24"/>
          <w:lang w:eastAsia="de-DE"/>
        </w:rPr>
        <w:t>seh’n</w:t>
      </w:r>
      <w:proofErr w:type="spellEnd"/>
      <w:r w:rsidRPr="00E97F5B">
        <w:rPr>
          <w:rFonts w:eastAsia="Times New Roman"/>
          <w:szCs w:val="24"/>
          <w:lang w:eastAsia="de-DE"/>
        </w:rPr>
        <w:t xml:space="preserve">. </w:t>
      </w:r>
    </w:p>
    <w:p w14:paraId="11EB75A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Allein sie wohnt im Leibe,</w:t>
      </w:r>
      <w:r w:rsidRPr="00E97F5B">
        <w:rPr>
          <w:rFonts w:eastAsia="Times New Roman"/>
          <w:szCs w:val="24"/>
          <w:lang w:eastAsia="de-DE"/>
        </w:rPr>
        <w:br/>
        <w:t>Drum wird ihr beigebracht:</w:t>
      </w:r>
      <w:r w:rsidRPr="00E97F5B">
        <w:rPr>
          <w:rFonts w:eastAsia="Times New Roman"/>
          <w:szCs w:val="24"/>
          <w:lang w:eastAsia="de-DE"/>
        </w:rPr>
        <w:br/>
        <w:t xml:space="preserve">Du kannst nicht sehen, </w:t>
      </w:r>
      <w:proofErr w:type="spellStart"/>
      <w:r w:rsidRPr="00E97F5B">
        <w:rPr>
          <w:rFonts w:eastAsia="Times New Roman"/>
          <w:szCs w:val="24"/>
          <w:lang w:eastAsia="de-DE"/>
        </w:rPr>
        <w:t>gläube</w:t>
      </w:r>
      <w:proofErr w:type="spellEnd"/>
      <w:r w:rsidRPr="00E97F5B">
        <w:rPr>
          <w:rFonts w:eastAsia="Times New Roman"/>
          <w:szCs w:val="24"/>
          <w:lang w:eastAsia="de-DE"/>
        </w:rPr>
        <w:t>!</w:t>
      </w:r>
      <w:r w:rsidRPr="00E97F5B">
        <w:rPr>
          <w:rFonts w:eastAsia="Times New Roman"/>
          <w:szCs w:val="24"/>
          <w:lang w:eastAsia="de-DE"/>
        </w:rPr>
        <w:br/>
        <w:t>Bis Ich dich frei gemacht.</w:t>
      </w:r>
      <w:r w:rsidRPr="00E97F5B">
        <w:rPr>
          <w:rFonts w:eastAsia="Times New Roman"/>
          <w:szCs w:val="24"/>
          <w:lang w:eastAsia="de-DE"/>
        </w:rPr>
        <w:br/>
        <w:t>Da sehnt sich denn die Seele,</w:t>
      </w:r>
      <w:r w:rsidRPr="00E97F5B">
        <w:rPr>
          <w:rFonts w:eastAsia="Times New Roman"/>
          <w:szCs w:val="24"/>
          <w:lang w:eastAsia="de-DE"/>
        </w:rPr>
        <w:br/>
        <w:t>Da will sie gerne hin:</w:t>
      </w:r>
      <w:r w:rsidRPr="00E97F5B">
        <w:rPr>
          <w:rFonts w:eastAsia="Times New Roman"/>
          <w:szCs w:val="24"/>
          <w:lang w:eastAsia="de-DE"/>
        </w:rPr>
        <w:br/>
        <w:t>Schon in der Leibeshöhle</w:t>
      </w:r>
      <w:r w:rsidRPr="00E97F5B">
        <w:rPr>
          <w:rFonts w:eastAsia="Times New Roman"/>
          <w:szCs w:val="24"/>
          <w:lang w:eastAsia="de-DE"/>
        </w:rPr>
        <w:br/>
        <w:t xml:space="preserve">Belustigt’s ihren Sinn. </w:t>
      </w:r>
    </w:p>
    <w:p w14:paraId="110C9B6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Dieweil sie denn nun fühlet,</w:t>
      </w:r>
      <w:r w:rsidRPr="00E97F5B">
        <w:rPr>
          <w:rFonts w:eastAsia="Times New Roman"/>
          <w:szCs w:val="24"/>
          <w:lang w:eastAsia="de-DE"/>
        </w:rPr>
        <w:br/>
        <w:t>Dass sie gebunden sei,</w:t>
      </w:r>
      <w:r w:rsidRPr="00E97F5B">
        <w:rPr>
          <w:rFonts w:eastAsia="Times New Roman"/>
          <w:szCs w:val="24"/>
          <w:lang w:eastAsia="de-DE"/>
        </w:rPr>
        <w:br/>
        <w:t>Und nach der Freiheit zielet,</w:t>
      </w:r>
      <w:r w:rsidRPr="00E97F5B">
        <w:rPr>
          <w:rFonts w:eastAsia="Times New Roman"/>
          <w:szCs w:val="24"/>
          <w:lang w:eastAsia="de-DE"/>
        </w:rPr>
        <w:br/>
        <w:t>So macht sich Gott herbei:</w:t>
      </w:r>
      <w:r w:rsidRPr="00E97F5B">
        <w:rPr>
          <w:rFonts w:eastAsia="Times New Roman"/>
          <w:szCs w:val="24"/>
          <w:lang w:eastAsia="de-DE"/>
        </w:rPr>
        <w:br/>
        <w:t>Auf diesen muss sie bauen,</w:t>
      </w:r>
      <w:r w:rsidRPr="00E97F5B">
        <w:rPr>
          <w:rFonts w:eastAsia="Times New Roman"/>
          <w:szCs w:val="24"/>
          <w:lang w:eastAsia="de-DE"/>
        </w:rPr>
        <w:br/>
        <w:t>Dass Er ihr helfen kann,</w:t>
      </w:r>
      <w:r w:rsidRPr="00E97F5B">
        <w:rPr>
          <w:rFonts w:eastAsia="Times New Roman"/>
          <w:szCs w:val="24"/>
          <w:lang w:eastAsia="de-DE"/>
        </w:rPr>
        <w:br/>
        <w:t>Und seinem Wort vertrauen:</w:t>
      </w:r>
      <w:r w:rsidRPr="00E97F5B">
        <w:rPr>
          <w:rFonts w:eastAsia="Times New Roman"/>
          <w:szCs w:val="24"/>
          <w:lang w:eastAsia="de-DE"/>
        </w:rPr>
        <w:br/>
        <w:t xml:space="preserve">So ist die </w:t>
      </w:r>
      <w:proofErr w:type="spellStart"/>
      <w:r w:rsidRPr="00E97F5B">
        <w:rPr>
          <w:rFonts w:eastAsia="Times New Roman"/>
          <w:szCs w:val="24"/>
          <w:lang w:eastAsia="de-DE"/>
        </w:rPr>
        <w:t>Sach</w:t>
      </w:r>
      <w:proofErr w:type="spellEnd"/>
      <w:r w:rsidRPr="00E97F5B">
        <w:rPr>
          <w:rFonts w:eastAsia="Times New Roman"/>
          <w:szCs w:val="24"/>
          <w:lang w:eastAsia="de-DE"/>
        </w:rPr>
        <w:t xml:space="preserve">‘ getan. </w:t>
      </w:r>
    </w:p>
    <w:p w14:paraId="2BB25FD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also kommt der Glaube</w:t>
      </w:r>
      <w:r w:rsidRPr="00E97F5B">
        <w:rPr>
          <w:rFonts w:eastAsia="Times New Roman"/>
          <w:szCs w:val="24"/>
          <w:lang w:eastAsia="de-DE"/>
        </w:rPr>
        <w:br/>
        <w:t>Auf Überzeugung an:</w:t>
      </w:r>
      <w:r w:rsidRPr="00E97F5B">
        <w:rPr>
          <w:rFonts w:eastAsia="Times New Roman"/>
          <w:szCs w:val="24"/>
          <w:lang w:eastAsia="de-DE"/>
        </w:rPr>
        <w:br/>
        <w:t>Dass ich dem HErrn erlaube,</w:t>
      </w:r>
      <w:r w:rsidRPr="00E97F5B">
        <w:rPr>
          <w:rFonts w:eastAsia="Times New Roman"/>
          <w:szCs w:val="24"/>
          <w:lang w:eastAsia="de-DE"/>
        </w:rPr>
        <w:br/>
        <w:t>zu machen, was Er kann;</w:t>
      </w:r>
      <w:r w:rsidRPr="00E97F5B">
        <w:rPr>
          <w:rFonts w:eastAsia="Times New Roman"/>
          <w:szCs w:val="24"/>
          <w:lang w:eastAsia="de-DE"/>
        </w:rPr>
        <w:br/>
        <w:t>Wenn ich mein Elend merke,</w:t>
      </w:r>
      <w:r w:rsidRPr="00E97F5B">
        <w:rPr>
          <w:rFonts w:eastAsia="Times New Roman"/>
          <w:szCs w:val="24"/>
          <w:lang w:eastAsia="de-DE"/>
        </w:rPr>
        <w:br/>
        <w:t>So trau‘ ich mir nichts zu,</w:t>
      </w:r>
      <w:r w:rsidRPr="00E97F5B">
        <w:rPr>
          <w:rFonts w:eastAsia="Times New Roman"/>
          <w:szCs w:val="24"/>
          <w:lang w:eastAsia="de-DE"/>
        </w:rPr>
        <w:br/>
        <w:t>Und such‘ in Gottes Stärke</w:t>
      </w:r>
      <w:r w:rsidRPr="00E97F5B">
        <w:rPr>
          <w:rFonts w:eastAsia="Times New Roman"/>
          <w:szCs w:val="24"/>
          <w:lang w:eastAsia="de-DE"/>
        </w:rPr>
        <w:br/>
        <w:t xml:space="preserve">Für meine Seele Ruh‘. </w:t>
      </w:r>
    </w:p>
    <w:p w14:paraId="75136F0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Dann will ich gerne werden,</w:t>
      </w:r>
      <w:r w:rsidRPr="00E97F5B">
        <w:rPr>
          <w:rFonts w:eastAsia="Times New Roman"/>
          <w:szCs w:val="24"/>
          <w:lang w:eastAsia="de-DE"/>
        </w:rPr>
        <w:br/>
        <w:t>Wie Gott mich haben will;</w:t>
      </w:r>
      <w:r w:rsidRPr="00E97F5B">
        <w:rPr>
          <w:rFonts w:eastAsia="Times New Roman"/>
          <w:szCs w:val="24"/>
          <w:lang w:eastAsia="de-DE"/>
        </w:rPr>
        <w:br/>
        <w:t>Zieht Er mich von der Erden,</w:t>
      </w:r>
      <w:r w:rsidRPr="00E97F5B">
        <w:rPr>
          <w:rFonts w:eastAsia="Times New Roman"/>
          <w:szCs w:val="24"/>
          <w:lang w:eastAsia="de-DE"/>
        </w:rPr>
        <w:br/>
        <w:t>So halt‘ ich gerne still;</w:t>
      </w:r>
      <w:r w:rsidRPr="00E97F5B">
        <w:rPr>
          <w:rFonts w:eastAsia="Times New Roman"/>
          <w:szCs w:val="24"/>
          <w:lang w:eastAsia="de-DE"/>
        </w:rPr>
        <w:br/>
        <w:t>Ist mir die Zucht empfindlich,</w:t>
      </w:r>
      <w:r w:rsidRPr="00E97F5B">
        <w:rPr>
          <w:rFonts w:eastAsia="Times New Roman"/>
          <w:szCs w:val="24"/>
          <w:lang w:eastAsia="de-DE"/>
        </w:rPr>
        <w:br/>
        <w:t>So tut sie mir auch wohl;</w:t>
      </w:r>
      <w:r w:rsidRPr="00E97F5B">
        <w:rPr>
          <w:rFonts w:eastAsia="Times New Roman"/>
          <w:szCs w:val="24"/>
          <w:lang w:eastAsia="de-DE"/>
        </w:rPr>
        <w:br/>
        <w:t>Und weil die Liebe gründlich,</w:t>
      </w:r>
      <w:r w:rsidRPr="00E97F5B">
        <w:rPr>
          <w:rFonts w:eastAsia="Times New Roman"/>
          <w:szCs w:val="24"/>
          <w:lang w:eastAsia="de-DE"/>
        </w:rPr>
        <w:br/>
        <w:t xml:space="preserve">So will ich, was ich soll. </w:t>
      </w:r>
    </w:p>
    <w:p w14:paraId="05975B0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Wohlan, Du Glaubenszeuge,</w:t>
      </w:r>
      <w:r>
        <w:rPr>
          <w:rStyle w:val="Funotenzeichen"/>
          <w:rFonts w:eastAsia="Times New Roman"/>
          <w:szCs w:val="24"/>
          <w:lang w:eastAsia="de-DE"/>
        </w:rPr>
        <w:footnoteReference w:id="9"/>
      </w:r>
      <w:r w:rsidRPr="00E97F5B">
        <w:rPr>
          <w:rFonts w:eastAsia="Times New Roman"/>
          <w:szCs w:val="24"/>
          <w:lang w:eastAsia="de-DE"/>
        </w:rPr>
        <w:br/>
        <w:t>Dies wirke denn in mir,</w:t>
      </w:r>
      <w:r w:rsidRPr="00E97F5B">
        <w:rPr>
          <w:rFonts w:eastAsia="Times New Roman"/>
          <w:szCs w:val="24"/>
          <w:lang w:eastAsia="de-DE"/>
        </w:rPr>
        <w:br/>
        <w:t>Dass sich mein Wille beuge,</w:t>
      </w:r>
      <w:r w:rsidRPr="00E97F5B">
        <w:rPr>
          <w:rFonts w:eastAsia="Times New Roman"/>
          <w:szCs w:val="24"/>
          <w:lang w:eastAsia="de-DE"/>
        </w:rPr>
        <w:br/>
        <w:t>Wo ich mein Elend spür‘;</w:t>
      </w:r>
      <w:r w:rsidRPr="00E97F5B">
        <w:rPr>
          <w:rFonts w:eastAsia="Times New Roman"/>
          <w:szCs w:val="24"/>
          <w:lang w:eastAsia="de-DE"/>
        </w:rPr>
        <w:br/>
        <w:t>Dass ich von allem Dinge,</w:t>
      </w:r>
      <w:r w:rsidRPr="00E97F5B">
        <w:rPr>
          <w:rFonts w:eastAsia="Times New Roman"/>
          <w:szCs w:val="24"/>
          <w:lang w:eastAsia="de-DE"/>
        </w:rPr>
        <w:br/>
        <w:t>So Du nicht bist, entwöhnt,</w:t>
      </w:r>
      <w:r w:rsidRPr="00E97F5B">
        <w:rPr>
          <w:rFonts w:eastAsia="Times New Roman"/>
          <w:szCs w:val="24"/>
          <w:lang w:eastAsia="de-DE"/>
        </w:rPr>
        <w:br/>
        <w:t>Gott solch ein Herze bringe,</w:t>
      </w:r>
      <w:r w:rsidRPr="00E97F5B">
        <w:rPr>
          <w:rFonts w:eastAsia="Times New Roman"/>
          <w:szCs w:val="24"/>
          <w:lang w:eastAsia="de-DE"/>
        </w:rPr>
        <w:br/>
        <w:t xml:space="preserve">Das sich nach Christo sehnt! </w:t>
      </w:r>
    </w:p>
    <w:p w14:paraId="1A8BDC35" w14:textId="77777777" w:rsidR="007216F1" w:rsidRDefault="007216F1" w:rsidP="007216F1">
      <w:pPr>
        <w:pStyle w:val="berschrift1"/>
      </w:pPr>
      <w:r w:rsidRPr="00E97F5B">
        <w:t xml:space="preserve">Du </w:t>
      </w:r>
      <w:proofErr w:type="spellStart"/>
      <w:r w:rsidRPr="00E97F5B">
        <w:t>sel’ge</w:t>
      </w:r>
      <w:proofErr w:type="spellEnd"/>
      <w:r w:rsidRPr="00E97F5B">
        <w:t xml:space="preserve"> Liebe Du</w:t>
      </w:r>
    </w:p>
    <w:p w14:paraId="028BADB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w:t>
      </w:r>
      <w:proofErr w:type="spellStart"/>
      <w:r w:rsidRPr="00E97F5B">
        <w:rPr>
          <w:rFonts w:eastAsia="Times New Roman"/>
          <w:szCs w:val="24"/>
          <w:lang w:eastAsia="de-DE"/>
        </w:rPr>
        <w:t>sel’ge</w:t>
      </w:r>
      <w:proofErr w:type="spellEnd"/>
      <w:r w:rsidRPr="00E97F5B">
        <w:rPr>
          <w:rFonts w:eastAsia="Times New Roman"/>
          <w:szCs w:val="24"/>
          <w:lang w:eastAsia="de-DE"/>
        </w:rPr>
        <w:t xml:space="preserve"> Liebe Du!</w:t>
      </w:r>
      <w:r w:rsidRPr="00E97F5B">
        <w:rPr>
          <w:rFonts w:eastAsia="Times New Roman"/>
          <w:szCs w:val="24"/>
          <w:lang w:eastAsia="de-DE"/>
        </w:rPr>
        <w:br/>
        <w:t>Wohl heißest Du verborgen;</w:t>
      </w:r>
      <w:r w:rsidRPr="00E97F5B">
        <w:rPr>
          <w:rFonts w:eastAsia="Times New Roman"/>
          <w:szCs w:val="24"/>
          <w:lang w:eastAsia="de-DE"/>
        </w:rPr>
        <w:br/>
        <w:t>Wer kommt in Deine Ruh?</w:t>
      </w:r>
      <w:r w:rsidRPr="00E97F5B">
        <w:rPr>
          <w:rFonts w:eastAsia="Times New Roman"/>
          <w:szCs w:val="24"/>
          <w:lang w:eastAsia="de-DE"/>
        </w:rPr>
        <w:br/>
        <w:t>Wer öffnet Deinen Rat!</w:t>
      </w:r>
      <w:r w:rsidRPr="00E97F5B">
        <w:rPr>
          <w:rFonts w:eastAsia="Times New Roman"/>
          <w:szCs w:val="24"/>
          <w:lang w:eastAsia="de-DE"/>
        </w:rPr>
        <w:br/>
        <w:t>Der so viel Tiefen hat?</w:t>
      </w:r>
      <w:r w:rsidRPr="00E97F5B">
        <w:rPr>
          <w:rFonts w:eastAsia="Times New Roman"/>
          <w:szCs w:val="24"/>
          <w:lang w:eastAsia="de-DE"/>
        </w:rPr>
        <w:br/>
        <w:t>Die Seelen nur allein,</w:t>
      </w:r>
      <w:r w:rsidRPr="00E97F5B">
        <w:rPr>
          <w:rFonts w:eastAsia="Times New Roman"/>
          <w:szCs w:val="24"/>
          <w:lang w:eastAsia="de-DE"/>
        </w:rPr>
        <w:br/>
        <w:t xml:space="preserve">Die ohne Willen sein. </w:t>
      </w:r>
    </w:p>
    <w:p w14:paraId="4394958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 Nichts auf Erden will,</w:t>
      </w:r>
      <w:r w:rsidRPr="00E97F5B">
        <w:rPr>
          <w:rFonts w:eastAsia="Times New Roman"/>
          <w:szCs w:val="24"/>
          <w:lang w:eastAsia="de-DE"/>
        </w:rPr>
        <w:br/>
        <w:t>Lässt Gottes Liebe sorgen;</w:t>
      </w:r>
      <w:r w:rsidRPr="00E97F5B">
        <w:rPr>
          <w:rFonts w:eastAsia="Times New Roman"/>
          <w:szCs w:val="24"/>
          <w:lang w:eastAsia="de-DE"/>
        </w:rPr>
        <w:br/>
        <w:t>Sein Sinn ist immer still;</w:t>
      </w:r>
      <w:r w:rsidRPr="00E97F5B">
        <w:rPr>
          <w:rFonts w:eastAsia="Times New Roman"/>
          <w:szCs w:val="24"/>
          <w:lang w:eastAsia="de-DE"/>
        </w:rPr>
        <w:br/>
        <w:t>Sein Puls schlägt ordentlich,</w:t>
      </w:r>
      <w:r w:rsidRPr="00E97F5B">
        <w:rPr>
          <w:rFonts w:eastAsia="Times New Roman"/>
          <w:szCs w:val="24"/>
          <w:lang w:eastAsia="de-DE"/>
        </w:rPr>
        <w:br/>
        <w:t>Sein Herz vergnüget sich;</w:t>
      </w:r>
      <w:r w:rsidRPr="00E97F5B">
        <w:rPr>
          <w:rFonts w:eastAsia="Times New Roman"/>
          <w:szCs w:val="24"/>
          <w:lang w:eastAsia="de-DE"/>
        </w:rPr>
        <w:br/>
        <w:t>In allerlei Gefahr</w:t>
      </w:r>
      <w:r w:rsidRPr="00E97F5B">
        <w:rPr>
          <w:rFonts w:eastAsia="Times New Roman"/>
          <w:szCs w:val="24"/>
          <w:lang w:eastAsia="de-DE"/>
        </w:rPr>
        <w:br/>
        <w:t xml:space="preserve">Verbleibt sein Auge klar. </w:t>
      </w:r>
    </w:p>
    <w:p w14:paraId="363A5263" w14:textId="59F268E9"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Wie wollte Satanas</w:t>
      </w:r>
      <w:r w:rsidRPr="00E97F5B">
        <w:rPr>
          <w:rFonts w:eastAsia="Times New Roman"/>
          <w:szCs w:val="24"/>
          <w:lang w:eastAsia="de-DE"/>
        </w:rPr>
        <w:br/>
        <w:t>Dies stille Wohlsein kränken?</w:t>
      </w:r>
      <w:r w:rsidRPr="00E97F5B">
        <w:rPr>
          <w:rFonts w:eastAsia="Times New Roman"/>
          <w:szCs w:val="24"/>
          <w:lang w:eastAsia="de-DE"/>
        </w:rPr>
        <w:br/>
        <w:t xml:space="preserve">Als </w:t>
      </w:r>
      <w:r w:rsidR="00360E4E" w:rsidRPr="00E97F5B">
        <w:rPr>
          <w:rFonts w:eastAsia="Times New Roman"/>
          <w:szCs w:val="24"/>
          <w:lang w:eastAsia="de-DE"/>
        </w:rPr>
        <w:t>dass</w:t>
      </w:r>
      <w:r w:rsidRPr="00E97F5B">
        <w:rPr>
          <w:rFonts w:eastAsia="Times New Roman"/>
          <w:szCs w:val="24"/>
          <w:lang w:eastAsia="de-DE"/>
        </w:rPr>
        <w:t xml:space="preserve"> er irgend was</w:t>
      </w:r>
      <w:r w:rsidRPr="00E97F5B">
        <w:rPr>
          <w:rFonts w:eastAsia="Times New Roman"/>
          <w:szCs w:val="24"/>
          <w:lang w:eastAsia="de-DE"/>
        </w:rPr>
        <w:br/>
        <w:t>Im Menschen aufgeregt,</w:t>
      </w:r>
      <w:r w:rsidRPr="00E97F5B">
        <w:rPr>
          <w:rFonts w:eastAsia="Times New Roman"/>
          <w:szCs w:val="24"/>
          <w:lang w:eastAsia="de-DE"/>
        </w:rPr>
        <w:br/>
        <w:t>Das nun zu denken pflegt:</w:t>
      </w:r>
      <w:r w:rsidRPr="00E97F5B">
        <w:rPr>
          <w:rFonts w:eastAsia="Times New Roman"/>
          <w:szCs w:val="24"/>
          <w:lang w:eastAsia="de-DE"/>
        </w:rPr>
        <w:br/>
        <w:t>„Ach hätt‘ ich’s so und so,</w:t>
      </w:r>
      <w:r w:rsidRPr="00E97F5B">
        <w:rPr>
          <w:rFonts w:eastAsia="Times New Roman"/>
          <w:szCs w:val="24"/>
          <w:lang w:eastAsia="de-DE"/>
        </w:rPr>
        <w:br/>
        <w:t>Dann wär‘ ich erst recht froh!“</w:t>
      </w:r>
    </w:p>
    <w:p w14:paraId="76777CB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Seitdem sieht’s also aus:</w:t>
      </w:r>
      <w:r w:rsidRPr="00E97F5B">
        <w:rPr>
          <w:rFonts w:eastAsia="Times New Roman"/>
          <w:szCs w:val="24"/>
          <w:lang w:eastAsia="de-DE"/>
        </w:rPr>
        <w:br/>
        <w:t>Der Mensch ist unzufrieden:</w:t>
      </w:r>
      <w:r w:rsidRPr="00E97F5B">
        <w:rPr>
          <w:rFonts w:eastAsia="Times New Roman"/>
          <w:szCs w:val="24"/>
          <w:lang w:eastAsia="de-DE"/>
        </w:rPr>
        <w:br/>
        <w:t>Bald dünket ihm sein Haus</w:t>
      </w:r>
      <w:r w:rsidRPr="00E97F5B">
        <w:rPr>
          <w:rFonts w:eastAsia="Times New Roman"/>
          <w:szCs w:val="24"/>
          <w:lang w:eastAsia="de-DE"/>
        </w:rPr>
        <w:br/>
        <w:t>Zu groß und bald zu klein;</w:t>
      </w:r>
      <w:r w:rsidRPr="00E97F5B">
        <w:rPr>
          <w:rFonts w:eastAsia="Times New Roman"/>
          <w:szCs w:val="24"/>
          <w:lang w:eastAsia="de-DE"/>
        </w:rPr>
        <w:br/>
        <w:t>Bald will er Etwas sein,</w:t>
      </w:r>
      <w:r w:rsidRPr="00E97F5B">
        <w:rPr>
          <w:rFonts w:eastAsia="Times New Roman"/>
          <w:szCs w:val="24"/>
          <w:lang w:eastAsia="de-DE"/>
        </w:rPr>
        <w:br/>
        <w:t>Das, wenn er’s worden ist,</w:t>
      </w:r>
      <w:r w:rsidRPr="00E97F5B">
        <w:rPr>
          <w:rFonts w:eastAsia="Times New Roman"/>
          <w:szCs w:val="24"/>
          <w:lang w:eastAsia="de-DE"/>
        </w:rPr>
        <w:br/>
        <w:t xml:space="preserve">Ihm an dem Herzen frisst. </w:t>
      </w:r>
    </w:p>
    <w:p w14:paraId="60F8C07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Als nun Christ unser HErr</w:t>
      </w:r>
      <w:r w:rsidRPr="00E97F5B">
        <w:rPr>
          <w:rFonts w:eastAsia="Times New Roman"/>
          <w:szCs w:val="24"/>
          <w:lang w:eastAsia="de-DE"/>
        </w:rPr>
        <w:br/>
        <w:t>Vom Himmel uns besuchet,</w:t>
      </w:r>
      <w:r w:rsidRPr="00E97F5B">
        <w:rPr>
          <w:rFonts w:eastAsia="Times New Roman"/>
          <w:szCs w:val="24"/>
          <w:lang w:eastAsia="de-DE"/>
        </w:rPr>
        <w:br/>
        <w:t>Und als ein Wanderer</w:t>
      </w:r>
      <w:r w:rsidRPr="00E97F5B">
        <w:rPr>
          <w:rFonts w:eastAsia="Times New Roman"/>
          <w:szCs w:val="24"/>
          <w:lang w:eastAsia="de-DE"/>
        </w:rPr>
        <w:br/>
        <w:t>In armer Knechtsgestalt</w:t>
      </w:r>
      <w:r w:rsidRPr="00E97F5B">
        <w:rPr>
          <w:rFonts w:eastAsia="Times New Roman"/>
          <w:szCs w:val="24"/>
          <w:lang w:eastAsia="de-DE"/>
        </w:rPr>
        <w:br/>
        <w:t>Die Erde durchgewallt,</w:t>
      </w:r>
      <w:r w:rsidRPr="00E97F5B">
        <w:rPr>
          <w:rFonts w:eastAsia="Times New Roman"/>
          <w:szCs w:val="24"/>
          <w:lang w:eastAsia="de-DE"/>
        </w:rPr>
        <w:br/>
        <w:t>Hat Er, nebst andrer Last,</w:t>
      </w:r>
      <w:r w:rsidRPr="00E97F5B">
        <w:rPr>
          <w:rFonts w:eastAsia="Times New Roman"/>
          <w:szCs w:val="24"/>
          <w:lang w:eastAsia="de-DE"/>
        </w:rPr>
        <w:br/>
        <w:t xml:space="preserve">Auch diese aufgefasst. </w:t>
      </w:r>
    </w:p>
    <w:p w14:paraId="41FC676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Allein das war ein Mann,</w:t>
      </w:r>
      <w:r w:rsidRPr="00E97F5B">
        <w:rPr>
          <w:rFonts w:eastAsia="Times New Roman"/>
          <w:szCs w:val="24"/>
          <w:lang w:eastAsia="de-DE"/>
        </w:rPr>
        <w:br/>
        <w:t>Der wusste sich zu raten!</w:t>
      </w:r>
      <w:r w:rsidRPr="00E97F5B">
        <w:rPr>
          <w:rFonts w:eastAsia="Times New Roman"/>
          <w:szCs w:val="24"/>
          <w:lang w:eastAsia="de-DE"/>
        </w:rPr>
        <w:br/>
        <w:t>Obgleich der ganze Bann</w:t>
      </w:r>
      <w:r w:rsidRPr="00E97F5B">
        <w:rPr>
          <w:rFonts w:eastAsia="Times New Roman"/>
          <w:szCs w:val="24"/>
          <w:lang w:eastAsia="de-DE"/>
        </w:rPr>
        <w:br/>
        <w:t>Auf seinen Schultern lag</w:t>
      </w:r>
      <w:r w:rsidRPr="00E97F5B">
        <w:rPr>
          <w:rFonts w:eastAsia="Times New Roman"/>
          <w:szCs w:val="24"/>
          <w:lang w:eastAsia="de-DE"/>
        </w:rPr>
        <w:br/>
        <w:t>Bis an den Todestag,</w:t>
      </w:r>
      <w:r w:rsidRPr="00E97F5B">
        <w:rPr>
          <w:rFonts w:eastAsia="Times New Roman"/>
          <w:szCs w:val="24"/>
          <w:lang w:eastAsia="de-DE"/>
        </w:rPr>
        <w:br/>
        <w:t xml:space="preserve">Stand Er doch </w:t>
      </w:r>
      <w:proofErr w:type="spellStart"/>
      <w:r w:rsidRPr="00E97F5B">
        <w:rPr>
          <w:rFonts w:eastAsia="Times New Roman"/>
          <w:szCs w:val="24"/>
          <w:lang w:eastAsia="de-DE"/>
        </w:rPr>
        <w:t>aufgericht’t</w:t>
      </w:r>
      <w:proofErr w:type="spellEnd"/>
      <w:r w:rsidRPr="00E97F5B">
        <w:rPr>
          <w:rFonts w:eastAsia="Times New Roman"/>
          <w:szCs w:val="24"/>
          <w:lang w:eastAsia="de-DE"/>
        </w:rPr>
        <w:t>;</w:t>
      </w:r>
      <w:r w:rsidRPr="00E97F5B">
        <w:rPr>
          <w:rFonts w:eastAsia="Times New Roman"/>
          <w:szCs w:val="24"/>
          <w:lang w:eastAsia="de-DE"/>
        </w:rPr>
        <w:br/>
        <w:t xml:space="preserve">Warum? Er wählte nicht! </w:t>
      </w:r>
    </w:p>
    <w:p w14:paraId="0B18A46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wüsste dieses Lamm,</w:t>
      </w:r>
      <w:r w:rsidRPr="00E97F5B">
        <w:rPr>
          <w:rFonts w:eastAsia="Times New Roman"/>
          <w:szCs w:val="24"/>
          <w:lang w:eastAsia="de-DE"/>
        </w:rPr>
        <w:br/>
        <w:t>Was Eigenwille wäre,</w:t>
      </w:r>
      <w:r w:rsidRPr="00E97F5B">
        <w:rPr>
          <w:rFonts w:eastAsia="Times New Roman"/>
          <w:szCs w:val="24"/>
          <w:lang w:eastAsia="de-DE"/>
        </w:rPr>
        <w:br/>
        <w:t>Hätt‘ unser Bräutigam</w:t>
      </w:r>
      <w:r w:rsidRPr="00E97F5B">
        <w:rPr>
          <w:rFonts w:eastAsia="Times New Roman"/>
          <w:szCs w:val="24"/>
          <w:lang w:eastAsia="de-DE"/>
        </w:rPr>
        <w:br/>
        <w:t>So sehr, wie Seine Braut,</w:t>
      </w:r>
      <w:r w:rsidRPr="00E97F5B">
        <w:rPr>
          <w:rFonts w:eastAsia="Times New Roman"/>
          <w:szCs w:val="24"/>
          <w:lang w:eastAsia="de-DE"/>
        </w:rPr>
        <w:br/>
        <w:t>Auf Fug und Recht gebaut;</w:t>
      </w:r>
      <w:r w:rsidRPr="00E97F5B">
        <w:rPr>
          <w:rFonts w:eastAsia="Times New Roman"/>
          <w:szCs w:val="24"/>
          <w:lang w:eastAsia="de-DE"/>
        </w:rPr>
        <w:br/>
        <w:t>Er wär‘ noch immer Gott,</w:t>
      </w:r>
      <w:r w:rsidRPr="00E97F5B">
        <w:rPr>
          <w:rFonts w:eastAsia="Times New Roman"/>
          <w:szCs w:val="24"/>
          <w:lang w:eastAsia="de-DE"/>
        </w:rPr>
        <w:br/>
        <w:t xml:space="preserve">Und wir des Teufels Spott! </w:t>
      </w:r>
    </w:p>
    <w:p w14:paraId="4B67DB2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Allein, Er wollte nicht;</w:t>
      </w:r>
      <w:r w:rsidRPr="00E97F5B">
        <w:rPr>
          <w:rFonts w:eastAsia="Times New Roman"/>
          <w:szCs w:val="24"/>
          <w:lang w:eastAsia="de-DE"/>
        </w:rPr>
        <w:br/>
        <w:t>Er litt nach aller Schwere,</w:t>
      </w:r>
      <w:r w:rsidRPr="00E97F5B">
        <w:rPr>
          <w:rFonts w:eastAsia="Times New Roman"/>
          <w:szCs w:val="24"/>
          <w:lang w:eastAsia="de-DE"/>
        </w:rPr>
        <w:br/>
        <w:t>Er war auf Nichts erpicht,</w:t>
      </w:r>
      <w:r w:rsidRPr="00E97F5B">
        <w:rPr>
          <w:rFonts w:eastAsia="Times New Roman"/>
          <w:szCs w:val="24"/>
          <w:lang w:eastAsia="de-DE"/>
        </w:rPr>
        <w:br/>
        <w:t>Ging in die tiefste Pein</w:t>
      </w:r>
      <w:r w:rsidRPr="00E97F5B">
        <w:rPr>
          <w:rFonts w:eastAsia="Times New Roman"/>
          <w:szCs w:val="24"/>
          <w:lang w:eastAsia="de-DE"/>
        </w:rPr>
        <w:br/>
        <w:t>Nach Vaters Willen ein.</w:t>
      </w:r>
      <w:r w:rsidRPr="00E97F5B">
        <w:rPr>
          <w:rFonts w:eastAsia="Times New Roman"/>
          <w:szCs w:val="24"/>
          <w:lang w:eastAsia="de-DE"/>
        </w:rPr>
        <w:br/>
        <w:t>Nun ist Sein Schmerz vorbei,</w:t>
      </w:r>
      <w:r w:rsidRPr="00E97F5B">
        <w:rPr>
          <w:rFonts w:eastAsia="Times New Roman"/>
          <w:szCs w:val="24"/>
          <w:lang w:eastAsia="de-DE"/>
        </w:rPr>
        <w:br/>
        <w:t xml:space="preserve">Und wir sind ewig frei! </w:t>
      </w:r>
    </w:p>
    <w:p w14:paraId="6A4F824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Es kann nicht anders sein,</w:t>
      </w:r>
      <w:r w:rsidRPr="00E97F5B">
        <w:rPr>
          <w:rFonts w:eastAsia="Times New Roman"/>
          <w:szCs w:val="24"/>
          <w:lang w:eastAsia="de-DE"/>
        </w:rPr>
        <w:br/>
        <w:t>Als: Seine rechten Jünger</w:t>
      </w:r>
      <w:r w:rsidRPr="00E97F5B">
        <w:rPr>
          <w:rFonts w:eastAsia="Times New Roman"/>
          <w:szCs w:val="24"/>
          <w:lang w:eastAsia="de-DE"/>
        </w:rPr>
        <w:br/>
      </w:r>
      <w:proofErr w:type="spellStart"/>
      <w:r w:rsidRPr="00E97F5B">
        <w:rPr>
          <w:rFonts w:eastAsia="Times New Roman"/>
          <w:szCs w:val="24"/>
          <w:lang w:eastAsia="de-DE"/>
        </w:rPr>
        <w:t>Gehn</w:t>
      </w:r>
      <w:proofErr w:type="spellEnd"/>
      <w:r w:rsidRPr="00E97F5B">
        <w:rPr>
          <w:rFonts w:eastAsia="Times New Roman"/>
          <w:szCs w:val="24"/>
          <w:lang w:eastAsia="de-DE"/>
        </w:rPr>
        <w:t xml:space="preserve"> eben dahinein:</w:t>
      </w:r>
      <w:r w:rsidRPr="00E97F5B">
        <w:rPr>
          <w:rFonts w:eastAsia="Times New Roman"/>
          <w:szCs w:val="24"/>
          <w:lang w:eastAsia="de-DE"/>
        </w:rPr>
        <w:br/>
        <w:t>Hienieden leiden sie,</w:t>
      </w:r>
      <w:r w:rsidRPr="00E97F5B">
        <w:rPr>
          <w:rFonts w:eastAsia="Times New Roman"/>
          <w:szCs w:val="24"/>
          <w:lang w:eastAsia="de-DE"/>
        </w:rPr>
        <w:br/>
        <w:t>Denn Jesus litt auch hie,</w:t>
      </w:r>
      <w:r w:rsidRPr="00E97F5B">
        <w:rPr>
          <w:rFonts w:eastAsia="Times New Roman"/>
          <w:szCs w:val="24"/>
          <w:lang w:eastAsia="de-DE"/>
        </w:rPr>
        <w:br/>
        <w:t>Und Seine Herrlichkeit</w:t>
      </w:r>
      <w:r w:rsidRPr="00E97F5B">
        <w:rPr>
          <w:rFonts w:eastAsia="Times New Roman"/>
          <w:szCs w:val="24"/>
          <w:lang w:eastAsia="de-DE"/>
        </w:rPr>
        <w:br/>
        <w:t xml:space="preserve">Ist auch für sie bereit. </w:t>
      </w:r>
    </w:p>
    <w:p w14:paraId="07456AC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Beim Kreuz wuchs unser Held:</w:t>
      </w:r>
      <w:r w:rsidRPr="00E97F5B">
        <w:rPr>
          <w:rFonts w:eastAsia="Times New Roman"/>
          <w:szCs w:val="24"/>
          <w:lang w:eastAsia="de-DE"/>
        </w:rPr>
        <w:br/>
        <w:t>Das Herzensfeld ist wüste,</w:t>
      </w:r>
      <w:r w:rsidRPr="00E97F5B">
        <w:rPr>
          <w:rFonts w:eastAsia="Times New Roman"/>
          <w:szCs w:val="24"/>
          <w:lang w:eastAsia="de-DE"/>
        </w:rPr>
        <w:br/>
        <w:t>Durch Leiden wird’s bestellt;</w:t>
      </w:r>
      <w:r w:rsidRPr="00E97F5B">
        <w:rPr>
          <w:rFonts w:eastAsia="Times New Roman"/>
          <w:szCs w:val="24"/>
          <w:lang w:eastAsia="de-DE"/>
        </w:rPr>
        <w:br/>
        <w:t xml:space="preserve">Nichts </w:t>
      </w:r>
      <w:proofErr w:type="spellStart"/>
      <w:r w:rsidRPr="00E97F5B">
        <w:rPr>
          <w:rFonts w:eastAsia="Times New Roman"/>
          <w:szCs w:val="24"/>
          <w:lang w:eastAsia="de-DE"/>
        </w:rPr>
        <w:t>wächset</w:t>
      </w:r>
      <w:proofErr w:type="spellEnd"/>
      <w:r w:rsidRPr="00E97F5B">
        <w:rPr>
          <w:rFonts w:eastAsia="Times New Roman"/>
          <w:szCs w:val="24"/>
          <w:lang w:eastAsia="de-DE"/>
        </w:rPr>
        <w:t xml:space="preserve"> ohne dies,</w:t>
      </w:r>
      <w:r w:rsidRPr="00E97F5B">
        <w:rPr>
          <w:rFonts w:eastAsia="Times New Roman"/>
          <w:szCs w:val="24"/>
          <w:lang w:eastAsia="de-DE"/>
        </w:rPr>
        <w:br/>
        <w:t>Und das gedeiht gewiss,</w:t>
      </w:r>
      <w:r w:rsidRPr="00E97F5B">
        <w:rPr>
          <w:rFonts w:eastAsia="Times New Roman"/>
          <w:szCs w:val="24"/>
          <w:lang w:eastAsia="de-DE"/>
        </w:rPr>
        <w:br/>
        <w:t>Was nach der Liebe Rat</w:t>
      </w:r>
      <w:r w:rsidRPr="00E97F5B">
        <w:rPr>
          <w:rFonts w:eastAsia="Times New Roman"/>
          <w:szCs w:val="24"/>
          <w:lang w:eastAsia="de-DE"/>
        </w:rPr>
        <w:br/>
        <w:t xml:space="preserve">Hier Grund </w:t>
      </w:r>
      <w:proofErr w:type="spellStart"/>
      <w:r w:rsidRPr="00E97F5B">
        <w:rPr>
          <w:rFonts w:eastAsia="Times New Roman"/>
          <w:szCs w:val="24"/>
          <w:lang w:eastAsia="de-DE"/>
        </w:rPr>
        <w:t>gefasset</w:t>
      </w:r>
      <w:proofErr w:type="spellEnd"/>
      <w:r w:rsidRPr="00E97F5B">
        <w:rPr>
          <w:rFonts w:eastAsia="Times New Roman"/>
          <w:szCs w:val="24"/>
          <w:lang w:eastAsia="de-DE"/>
        </w:rPr>
        <w:t xml:space="preserve"> hat. </w:t>
      </w:r>
    </w:p>
    <w:p w14:paraId="0D1D583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Allein die Erde muss</w:t>
      </w:r>
      <w:r w:rsidRPr="00E97F5B">
        <w:rPr>
          <w:rFonts w:eastAsia="Times New Roman"/>
          <w:szCs w:val="24"/>
          <w:lang w:eastAsia="de-DE"/>
        </w:rPr>
        <w:br/>
        <w:t>Sich nicht dagegen härten;</w:t>
      </w:r>
      <w:r w:rsidRPr="00E97F5B">
        <w:rPr>
          <w:rFonts w:eastAsia="Times New Roman"/>
          <w:szCs w:val="24"/>
          <w:lang w:eastAsia="de-DE"/>
        </w:rPr>
        <w:br/>
        <w:t>Sonst zeigt sich kein Genuss:</w:t>
      </w:r>
      <w:r w:rsidRPr="00E97F5B">
        <w:rPr>
          <w:rFonts w:eastAsia="Times New Roman"/>
          <w:szCs w:val="24"/>
          <w:lang w:eastAsia="de-DE"/>
        </w:rPr>
        <w:br/>
        <w:t>Nur Marter steht sie aus,</w:t>
      </w:r>
      <w:r w:rsidRPr="00E97F5B">
        <w:rPr>
          <w:rFonts w:eastAsia="Times New Roman"/>
          <w:szCs w:val="24"/>
          <w:lang w:eastAsia="de-DE"/>
        </w:rPr>
        <w:br/>
        <w:t>Und wird nichts Ganzes draus;</w:t>
      </w:r>
      <w:r w:rsidRPr="00E97F5B">
        <w:rPr>
          <w:rFonts w:eastAsia="Times New Roman"/>
          <w:szCs w:val="24"/>
          <w:lang w:eastAsia="de-DE"/>
        </w:rPr>
        <w:br/>
        <w:t>Wird sie gediegen sein,</w:t>
      </w:r>
      <w:r w:rsidRPr="00E97F5B">
        <w:rPr>
          <w:rFonts w:eastAsia="Times New Roman"/>
          <w:szCs w:val="24"/>
          <w:lang w:eastAsia="de-DE"/>
        </w:rPr>
        <w:br/>
        <w:t>So dringt die Kraft hinein.</w:t>
      </w:r>
    </w:p>
    <w:p w14:paraId="39CDF140" w14:textId="27273C1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Gott Lob! die Liebe ist</w:t>
      </w:r>
      <w:r w:rsidRPr="00E97F5B">
        <w:rPr>
          <w:rFonts w:eastAsia="Times New Roman"/>
          <w:szCs w:val="24"/>
          <w:lang w:eastAsia="de-DE"/>
        </w:rPr>
        <w:br/>
        <w:t>Von uns nur des gewärtig,</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man sich selbst vergisst,</w:t>
      </w:r>
      <w:r w:rsidRPr="00E97F5B">
        <w:rPr>
          <w:rFonts w:eastAsia="Times New Roman"/>
          <w:szCs w:val="24"/>
          <w:lang w:eastAsia="de-DE"/>
        </w:rPr>
        <w:br/>
        <w:t>Im Herzen Ehrfurcht spürt,</w:t>
      </w:r>
      <w:r w:rsidRPr="00E97F5B">
        <w:rPr>
          <w:rFonts w:eastAsia="Times New Roman"/>
          <w:szCs w:val="24"/>
          <w:lang w:eastAsia="de-DE"/>
        </w:rPr>
        <w:br/>
        <w:t>Die Hand zum Munde führt,</w:t>
      </w:r>
      <w:r w:rsidRPr="00E97F5B">
        <w:rPr>
          <w:rFonts w:eastAsia="Times New Roman"/>
          <w:szCs w:val="24"/>
          <w:lang w:eastAsia="de-DE"/>
        </w:rPr>
        <w:br/>
        <w:t>Und spricht in tiefer Still‘:</w:t>
      </w:r>
      <w:r w:rsidRPr="00E97F5B">
        <w:rPr>
          <w:rFonts w:eastAsia="Times New Roman"/>
          <w:szCs w:val="24"/>
          <w:lang w:eastAsia="de-DE"/>
        </w:rPr>
        <w:br/>
        <w:t xml:space="preserve">Will’s Gott, wohlan! ich will. </w:t>
      </w:r>
    </w:p>
    <w:p w14:paraId="2CACF1BA" w14:textId="02B757C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Bald wird ein Gotteskind</w:t>
      </w:r>
      <w:r w:rsidRPr="00E97F5B">
        <w:rPr>
          <w:rFonts w:eastAsia="Times New Roman"/>
          <w:szCs w:val="24"/>
          <w:lang w:eastAsia="de-DE"/>
        </w:rPr>
        <w:br/>
        <w:t xml:space="preserve">Aus Nacht </w:t>
      </w:r>
      <w:r w:rsidR="00360E4E" w:rsidRPr="00E97F5B">
        <w:rPr>
          <w:rFonts w:eastAsia="Times New Roman"/>
          <w:szCs w:val="24"/>
          <w:lang w:eastAsia="de-DE"/>
        </w:rPr>
        <w:t>ins</w:t>
      </w:r>
      <w:r w:rsidRPr="00E97F5B">
        <w:rPr>
          <w:rFonts w:eastAsia="Times New Roman"/>
          <w:szCs w:val="24"/>
          <w:lang w:eastAsia="de-DE"/>
        </w:rPr>
        <w:t xml:space="preserve"> Licht erhoben;</w:t>
      </w:r>
      <w:r w:rsidRPr="00E97F5B">
        <w:rPr>
          <w:rFonts w:eastAsia="Times New Roman"/>
          <w:szCs w:val="24"/>
          <w:lang w:eastAsia="de-DE"/>
        </w:rPr>
        <w:br/>
        <w:t xml:space="preserve">Wenn </w:t>
      </w:r>
      <w:proofErr w:type="spellStart"/>
      <w:r w:rsidRPr="00E97F5B">
        <w:rPr>
          <w:rFonts w:eastAsia="Times New Roman"/>
          <w:szCs w:val="24"/>
          <w:lang w:eastAsia="de-DE"/>
        </w:rPr>
        <w:t>eig’ne</w:t>
      </w:r>
      <w:proofErr w:type="spellEnd"/>
      <w:r w:rsidRPr="00E97F5B">
        <w:rPr>
          <w:rFonts w:eastAsia="Times New Roman"/>
          <w:szCs w:val="24"/>
          <w:lang w:eastAsia="de-DE"/>
        </w:rPr>
        <w:t xml:space="preserve"> Wahl zerrinnt,</w:t>
      </w:r>
      <w:r w:rsidRPr="00E97F5B">
        <w:rPr>
          <w:rFonts w:eastAsia="Times New Roman"/>
          <w:szCs w:val="24"/>
          <w:lang w:eastAsia="de-DE"/>
        </w:rPr>
        <w:br/>
        <w:t>So hört sein Leiden auf;</w:t>
      </w:r>
      <w:r w:rsidRPr="00E97F5B">
        <w:rPr>
          <w:rFonts w:eastAsia="Times New Roman"/>
          <w:szCs w:val="24"/>
          <w:lang w:eastAsia="de-DE"/>
        </w:rPr>
        <w:br/>
        <w:t>Es tritt als Sieger drauf,</w:t>
      </w:r>
      <w:r w:rsidRPr="00E97F5B">
        <w:rPr>
          <w:rFonts w:eastAsia="Times New Roman"/>
          <w:szCs w:val="24"/>
          <w:lang w:eastAsia="de-DE"/>
        </w:rPr>
        <w:br/>
        <w:t>Und wer es fassen kann,</w:t>
      </w:r>
      <w:r w:rsidRPr="00E97F5B">
        <w:rPr>
          <w:rFonts w:eastAsia="Times New Roman"/>
          <w:szCs w:val="24"/>
          <w:lang w:eastAsia="de-DE"/>
        </w:rPr>
        <w:br/>
        <w:t xml:space="preserve">Spricht: Jesus hat’s getan! </w:t>
      </w:r>
    </w:p>
    <w:p w14:paraId="01C23F5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 sollte wohl dabei</w:t>
      </w:r>
      <w:r w:rsidRPr="00E97F5B">
        <w:rPr>
          <w:rFonts w:eastAsia="Times New Roman"/>
          <w:szCs w:val="24"/>
          <w:lang w:eastAsia="de-DE"/>
        </w:rPr>
        <w:br/>
        <w:t xml:space="preserve">Nicht von </w:t>
      </w:r>
      <w:proofErr w:type="spellStart"/>
      <w:r w:rsidRPr="00E97F5B">
        <w:rPr>
          <w:rFonts w:eastAsia="Times New Roman"/>
          <w:szCs w:val="24"/>
          <w:lang w:eastAsia="de-DE"/>
        </w:rPr>
        <w:t>Verwundrung</w:t>
      </w:r>
      <w:proofErr w:type="spellEnd"/>
      <w:r w:rsidRPr="00E97F5B">
        <w:rPr>
          <w:rFonts w:eastAsia="Times New Roman"/>
          <w:szCs w:val="24"/>
          <w:lang w:eastAsia="de-DE"/>
        </w:rPr>
        <w:t xml:space="preserve"> stehen?</w:t>
      </w:r>
      <w:r w:rsidRPr="00E97F5B">
        <w:rPr>
          <w:rFonts w:eastAsia="Times New Roman"/>
          <w:szCs w:val="24"/>
          <w:lang w:eastAsia="de-DE"/>
        </w:rPr>
        <w:br/>
        <w:t>Wer sagt nicht froh und frei:</w:t>
      </w:r>
      <w:r w:rsidRPr="00E97F5B">
        <w:rPr>
          <w:rFonts w:eastAsia="Times New Roman"/>
          <w:szCs w:val="24"/>
          <w:lang w:eastAsia="de-DE"/>
        </w:rPr>
        <w:br/>
        <w:t>„Du bist ein Wundergott!</w:t>
      </w:r>
      <w:r w:rsidRPr="00E97F5B">
        <w:rPr>
          <w:rFonts w:eastAsia="Times New Roman"/>
          <w:szCs w:val="24"/>
          <w:lang w:eastAsia="de-DE"/>
        </w:rPr>
        <w:br/>
        <w:t>Die Weisheit wird zu Spott,</w:t>
      </w:r>
      <w:r w:rsidRPr="00E97F5B">
        <w:rPr>
          <w:rFonts w:eastAsia="Times New Roman"/>
          <w:szCs w:val="24"/>
          <w:lang w:eastAsia="de-DE"/>
        </w:rPr>
        <w:br/>
        <w:t xml:space="preserve">Das größte </w:t>
      </w:r>
      <w:proofErr w:type="spellStart"/>
      <w:r w:rsidRPr="00E97F5B">
        <w:rPr>
          <w:rFonts w:eastAsia="Times New Roman"/>
          <w:szCs w:val="24"/>
          <w:lang w:eastAsia="de-DE"/>
        </w:rPr>
        <w:t>Klugsein</w:t>
      </w:r>
      <w:proofErr w:type="spellEnd"/>
      <w:r w:rsidRPr="00E97F5B">
        <w:rPr>
          <w:rFonts w:eastAsia="Times New Roman"/>
          <w:szCs w:val="24"/>
          <w:lang w:eastAsia="de-DE"/>
        </w:rPr>
        <w:t xml:space="preserve"> träumt,</w:t>
      </w:r>
      <w:r w:rsidRPr="00E97F5B">
        <w:rPr>
          <w:rFonts w:eastAsia="Times New Roman"/>
          <w:szCs w:val="24"/>
          <w:lang w:eastAsia="de-DE"/>
        </w:rPr>
        <w:br/>
        <w:t xml:space="preserve">Wenn sich’s mit dir nicht reimt.“ </w:t>
      </w:r>
    </w:p>
    <w:p w14:paraId="1405C7F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wunderbares Sein!</w:t>
      </w:r>
      <w:r w:rsidRPr="00E97F5B">
        <w:rPr>
          <w:rFonts w:eastAsia="Times New Roman"/>
          <w:szCs w:val="24"/>
          <w:lang w:eastAsia="de-DE"/>
        </w:rPr>
        <w:br/>
        <w:t>Wir wollen nach dir sehen;</w:t>
      </w:r>
      <w:r w:rsidRPr="00E97F5B">
        <w:rPr>
          <w:rFonts w:eastAsia="Times New Roman"/>
          <w:szCs w:val="24"/>
          <w:lang w:eastAsia="de-DE"/>
        </w:rPr>
        <w:br/>
        <w:t>Wir wollen kinderklein</w:t>
      </w:r>
      <w:r w:rsidRPr="00E97F5B">
        <w:rPr>
          <w:rFonts w:eastAsia="Times New Roman"/>
          <w:szCs w:val="24"/>
          <w:lang w:eastAsia="de-DE"/>
        </w:rPr>
        <w:br/>
        <w:t>Und Dir gelassen, blind,</w:t>
      </w:r>
      <w:r w:rsidRPr="00E97F5B">
        <w:rPr>
          <w:rFonts w:eastAsia="Times New Roman"/>
          <w:szCs w:val="24"/>
          <w:lang w:eastAsia="de-DE"/>
        </w:rPr>
        <w:br/>
        <w:t>Wobei man nur gewinnt,</w:t>
      </w:r>
      <w:r w:rsidRPr="00E97F5B">
        <w:rPr>
          <w:rFonts w:eastAsia="Times New Roman"/>
          <w:szCs w:val="24"/>
          <w:lang w:eastAsia="de-DE"/>
        </w:rPr>
        <w:br/>
        <w:t xml:space="preserve">Doch mit geheimem </w:t>
      </w:r>
      <w:proofErr w:type="spellStart"/>
      <w:r w:rsidRPr="00E97F5B">
        <w:rPr>
          <w:rFonts w:eastAsia="Times New Roman"/>
          <w:szCs w:val="24"/>
          <w:lang w:eastAsia="de-DE"/>
        </w:rPr>
        <w:t>Flehn</w:t>
      </w:r>
      <w:proofErr w:type="spellEnd"/>
      <w:r w:rsidRPr="00E97F5B">
        <w:rPr>
          <w:rFonts w:eastAsia="Times New Roman"/>
          <w:szCs w:val="24"/>
          <w:lang w:eastAsia="de-DE"/>
        </w:rPr>
        <w:t>,</w:t>
      </w:r>
      <w:r w:rsidRPr="00E97F5B">
        <w:rPr>
          <w:rFonts w:eastAsia="Times New Roman"/>
          <w:szCs w:val="24"/>
          <w:lang w:eastAsia="de-DE"/>
        </w:rPr>
        <w:br/>
        <w:t xml:space="preserve">Dir zu Gebote </w:t>
      </w:r>
      <w:proofErr w:type="spellStart"/>
      <w:r w:rsidRPr="00E97F5B">
        <w:rPr>
          <w:rFonts w:eastAsia="Times New Roman"/>
          <w:szCs w:val="24"/>
          <w:lang w:eastAsia="de-DE"/>
        </w:rPr>
        <w:t>stehn</w:t>
      </w:r>
      <w:proofErr w:type="spellEnd"/>
      <w:r w:rsidRPr="00E97F5B">
        <w:rPr>
          <w:rFonts w:eastAsia="Times New Roman"/>
          <w:szCs w:val="24"/>
          <w:lang w:eastAsia="de-DE"/>
        </w:rPr>
        <w:t xml:space="preserve">! </w:t>
      </w:r>
    </w:p>
    <w:p w14:paraId="3CD57899" w14:textId="4D701DA4"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Ja, hochgelobtes Lamm!</w:t>
      </w:r>
      <w:r w:rsidRPr="00E97F5B">
        <w:rPr>
          <w:rFonts w:eastAsia="Times New Roman"/>
          <w:szCs w:val="24"/>
          <w:lang w:eastAsia="de-DE"/>
        </w:rPr>
        <w:br/>
        <w:t>Wir fallen Dir zu Füßen;</w:t>
      </w:r>
      <w:r w:rsidRPr="00E97F5B">
        <w:rPr>
          <w:rFonts w:eastAsia="Times New Roman"/>
          <w:szCs w:val="24"/>
          <w:lang w:eastAsia="de-DE"/>
        </w:rPr>
        <w:br/>
        <w:t>Du Seelenbräutigam!</w:t>
      </w:r>
      <w:r w:rsidRPr="00E97F5B">
        <w:rPr>
          <w:rFonts w:eastAsia="Times New Roman"/>
          <w:szCs w:val="24"/>
          <w:lang w:eastAsia="de-DE"/>
        </w:rPr>
        <w:br/>
        <w:t>Komm, mach‘ uns dieses wahr,</w:t>
      </w:r>
      <w:r w:rsidRPr="00E97F5B">
        <w:rPr>
          <w:rFonts w:eastAsia="Times New Roman"/>
          <w:szCs w:val="24"/>
          <w:lang w:eastAsia="de-DE"/>
        </w:rPr>
        <w:br/>
        <w:t>Ja, mach‘ es offenbar;</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wer sich dir vertraut,</w:t>
      </w:r>
      <w:r w:rsidRPr="00E97F5B">
        <w:rPr>
          <w:rFonts w:eastAsia="Times New Roman"/>
          <w:szCs w:val="24"/>
          <w:lang w:eastAsia="de-DE"/>
        </w:rPr>
        <w:br/>
        <w:t xml:space="preserve">Auf Felsengründe baut! </w:t>
      </w:r>
    </w:p>
    <w:p w14:paraId="64804798" w14:textId="77777777" w:rsidR="007216F1" w:rsidRDefault="007216F1" w:rsidP="007216F1">
      <w:pPr>
        <w:pStyle w:val="berschrift1"/>
      </w:pPr>
      <w:r w:rsidRPr="00E97F5B">
        <w:t>Edler Weinstock, dessen Reben</w:t>
      </w:r>
    </w:p>
    <w:p w14:paraId="28476D0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Edler Weinstock, dessen Reben</w:t>
      </w:r>
      <w:r w:rsidRPr="00E97F5B">
        <w:rPr>
          <w:rFonts w:eastAsia="Times New Roman"/>
          <w:szCs w:val="24"/>
          <w:lang w:eastAsia="de-DE"/>
        </w:rPr>
        <w:br/>
        <w:t>Voller Kraft und Säfte sind,</w:t>
      </w:r>
      <w:r w:rsidRPr="00E97F5B">
        <w:rPr>
          <w:rFonts w:eastAsia="Times New Roman"/>
          <w:szCs w:val="24"/>
          <w:lang w:eastAsia="de-DE"/>
        </w:rPr>
        <w:br/>
        <w:t>Lass mich an dem Stocke kleben,</w:t>
      </w:r>
      <w:r w:rsidRPr="00E97F5B">
        <w:rPr>
          <w:rFonts w:eastAsia="Times New Roman"/>
          <w:szCs w:val="24"/>
          <w:lang w:eastAsia="de-DE"/>
        </w:rPr>
        <w:br/>
        <w:t>Wo die Traube Kraft gewinnt,</w:t>
      </w:r>
      <w:r w:rsidRPr="00E97F5B">
        <w:rPr>
          <w:rFonts w:eastAsia="Times New Roman"/>
          <w:szCs w:val="24"/>
          <w:lang w:eastAsia="de-DE"/>
        </w:rPr>
        <w:br/>
        <w:t>Dass ich, fest um Dich geschlungen,</w:t>
      </w:r>
      <w:r w:rsidRPr="00E97F5B">
        <w:rPr>
          <w:rFonts w:eastAsia="Times New Roman"/>
          <w:szCs w:val="24"/>
          <w:lang w:eastAsia="de-DE"/>
        </w:rPr>
        <w:br/>
        <w:t>Gleich dem Efeu grünen mag,</w:t>
      </w:r>
      <w:r w:rsidRPr="00E97F5B">
        <w:rPr>
          <w:rFonts w:eastAsia="Times New Roman"/>
          <w:szCs w:val="24"/>
          <w:lang w:eastAsia="de-DE"/>
        </w:rPr>
        <w:br/>
        <w:t>Und, von Deinem Geist durchdrungen,</w:t>
      </w:r>
      <w:r w:rsidRPr="00E97F5B">
        <w:rPr>
          <w:rFonts w:eastAsia="Times New Roman"/>
          <w:szCs w:val="24"/>
          <w:lang w:eastAsia="de-DE"/>
        </w:rPr>
        <w:br/>
        <w:t xml:space="preserve">Wachse auf den </w:t>
      </w:r>
      <w:proofErr w:type="spellStart"/>
      <w:r w:rsidRPr="00E97F5B">
        <w:rPr>
          <w:rFonts w:eastAsia="Times New Roman"/>
          <w:szCs w:val="24"/>
          <w:lang w:eastAsia="de-DE"/>
        </w:rPr>
        <w:t>Lesetag</w:t>
      </w:r>
      <w:proofErr w:type="spellEnd"/>
      <w:r w:rsidRPr="00E97F5B">
        <w:rPr>
          <w:rFonts w:eastAsia="Times New Roman"/>
          <w:szCs w:val="24"/>
          <w:lang w:eastAsia="de-DE"/>
        </w:rPr>
        <w:t xml:space="preserve">! </w:t>
      </w:r>
    </w:p>
    <w:p w14:paraId="572EAB7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Vater, drohst Du, wegzunehmen,</w:t>
      </w:r>
      <w:r w:rsidRPr="00E97F5B">
        <w:rPr>
          <w:rFonts w:eastAsia="Times New Roman"/>
          <w:szCs w:val="24"/>
          <w:lang w:eastAsia="de-DE"/>
        </w:rPr>
        <w:br/>
        <w:t>Was sich nicht zu guter Frucht</w:t>
      </w:r>
      <w:r w:rsidRPr="00E97F5B">
        <w:rPr>
          <w:rFonts w:eastAsia="Times New Roman"/>
          <w:szCs w:val="24"/>
          <w:lang w:eastAsia="de-DE"/>
        </w:rPr>
        <w:br/>
        <w:t>Hier bei Zeiten will bequemen!</w:t>
      </w:r>
      <w:r w:rsidRPr="00E97F5B">
        <w:rPr>
          <w:rFonts w:eastAsia="Times New Roman"/>
          <w:szCs w:val="24"/>
          <w:lang w:eastAsia="de-DE"/>
        </w:rPr>
        <w:br/>
        <w:t>O so sei der Tand verflucht,</w:t>
      </w:r>
      <w:r w:rsidRPr="00E97F5B">
        <w:rPr>
          <w:rFonts w:eastAsia="Times New Roman"/>
          <w:szCs w:val="24"/>
          <w:lang w:eastAsia="de-DE"/>
        </w:rPr>
        <w:br/>
        <w:t>Welcher einen Teufelsglauben,</w:t>
      </w:r>
      <w:r w:rsidRPr="00E97F5B">
        <w:rPr>
          <w:rFonts w:eastAsia="Times New Roman"/>
          <w:szCs w:val="24"/>
          <w:lang w:eastAsia="de-DE"/>
        </w:rPr>
        <w:br/>
        <w:t>Der mit bloßem Wissen zahlt,</w:t>
      </w:r>
      <w:r w:rsidRPr="00E97F5B">
        <w:rPr>
          <w:rFonts w:eastAsia="Times New Roman"/>
          <w:szCs w:val="24"/>
          <w:lang w:eastAsia="de-DE"/>
        </w:rPr>
        <w:br/>
        <w:t>Schöne, aber tote Trauben</w:t>
      </w:r>
      <w:r w:rsidRPr="00E97F5B">
        <w:rPr>
          <w:rFonts w:eastAsia="Times New Roman"/>
          <w:szCs w:val="24"/>
          <w:lang w:eastAsia="de-DE"/>
        </w:rPr>
        <w:br/>
        <w:t xml:space="preserve">Listig uns vor Augen malt! </w:t>
      </w:r>
    </w:p>
    <w:p w14:paraId="3473D83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Werde mir zum Gnadenlohne,</w:t>
      </w:r>
      <w:r w:rsidRPr="00E97F5B">
        <w:rPr>
          <w:rFonts w:eastAsia="Times New Roman"/>
          <w:szCs w:val="24"/>
          <w:lang w:eastAsia="de-DE"/>
        </w:rPr>
        <w:br/>
        <w:t>Abba, Vater! dies beschert,</w:t>
      </w:r>
      <w:r w:rsidRPr="00E97F5B">
        <w:rPr>
          <w:rFonts w:eastAsia="Times New Roman"/>
          <w:szCs w:val="24"/>
          <w:lang w:eastAsia="de-DE"/>
        </w:rPr>
        <w:br/>
        <w:t>Dass Dein Leben in mir wohne,</w:t>
      </w:r>
      <w:r w:rsidRPr="00E97F5B">
        <w:rPr>
          <w:rFonts w:eastAsia="Times New Roman"/>
          <w:szCs w:val="24"/>
          <w:lang w:eastAsia="de-DE"/>
        </w:rPr>
        <w:br/>
        <w:t>Das mir Saft und Kraft gewährt!</w:t>
      </w:r>
      <w:r w:rsidRPr="00E97F5B">
        <w:rPr>
          <w:rFonts w:eastAsia="Times New Roman"/>
          <w:szCs w:val="24"/>
          <w:lang w:eastAsia="de-DE"/>
        </w:rPr>
        <w:br/>
        <w:t>Möge mich Dein Finger beugen,</w:t>
      </w:r>
      <w:r w:rsidRPr="00E97F5B">
        <w:rPr>
          <w:rFonts w:eastAsia="Times New Roman"/>
          <w:szCs w:val="24"/>
          <w:lang w:eastAsia="de-DE"/>
        </w:rPr>
        <w:br/>
        <w:t>Der mich in Dein Land versetzt,</w:t>
      </w:r>
      <w:r w:rsidRPr="00E97F5B">
        <w:rPr>
          <w:rFonts w:eastAsia="Times New Roman"/>
          <w:szCs w:val="24"/>
          <w:lang w:eastAsia="de-DE"/>
        </w:rPr>
        <w:br/>
        <w:t>Und viel Frucht im Herzen zeugen,</w:t>
      </w:r>
      <w:r w:rsidRPr="00E97F5B">
        <w:rPr>
          <w:rFonts w:eastAsia="Times New Roman"/>
          <w:szCs w:val="24"/>
          <w:lang w:eastAsia="de-DE"/>
        </w:rPr>
        <w:br/>
        <w:t xml:space="preserve">Das Dein Himmelstau benetzt! </w:t>
      </w:r>
    </w:p>
    <w:p w14:paraId="5B3B228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Jesu, weil in Dir alleine</w:t>
      </w:r>
      <w:r w:rsidRPr="00E97F5B">
        <w:rPr>
          <w:rFonts w:eastAsia="Times New Roman"/>
          <w:szCs w:val="24"/>
          <w:lang w:eastAsia="de-DE"/>
        </w:rPr>
        <w:br/>
        <w:t>Eine Rebe tragen kann,</w:t>
      </w:r>
      <w:r w:rsidRPr="00E97F5B">
        <w:rPr>
          <w:rFonts w:eastAsia="Times New Roman"/>
          <w:szCs w:val="24"/>
          <w:lang w:eastAsia="de-DE"/>
        </w:rPr>
        <w:br/>
        <w:t>Also sei auch ich der Deine,</w:t>
      </w:r>
      <w:r w:rsidRPr="00E97F5B">
        <w:rPr>
          <w:rFonts w:eastAsia="Times New Roman"/>
          <w:szCs w:val="24"/>
          <w:lang w:eastAsia="de-DE"/>
        </w:rPr>
        <w:br/>
        <w:t>Dir auf ewig zugetan.</w:t>
      </w:r>
      <w:r w:rsidRPr="00E97F5B">
        <w:rPr>
          <w:rFonts w:eastAsia="Times New Roman"/>
          <w:szCs w:val="24"/>
          <w:lang w:eastAsia="de-DE"/>
        </w:rPr>
        <w:br/>
        <w:t>Falsche Liebe, stolzes Blähen,</w:t>
      </w:r>
      <w:r w:rsidRPr="00E97F5B">
        <w:rPr>
          <w:rFonts w:eastAsia="Times New Roman"/>
          <w:szCs w:val="24"/>
          <w:lang w:eastAsia="de-DE"/>
        </w:rPr>
        <w:br/>
        <w:t>Eigenwille, Selbstvernunft</w:t>
      </w:r>
      <w:r w:rsidRPr="00E97F5B">
        <w:rPr>
          <w:rFonts w:eastAsia="Times New Roman"/>
          <w:szCs w:val="24"/>
          <w:lang w:eastAsia="de-DE"/>
        </w:rPr>
        <w:br/>
        <w:t>Müsse ganz an Dir vergeben,</w:t>
      </w:r>
      <w:r w:rsidRPr="00E97F5B">
        <w:rPr>
          <w:rFonts w:eastAsia="Times New Roman"/>
          <w:szCs w:val="24"/>
          <w:lang w:eastAsia="de-DE"/>
        </w:rPr>
        <w:br/>
        <w:t xml:space="preserve">Ich entsage dieser Zunft. </w:t>
      </w:r>
    </w:p>
    <w:p w14:paraId="06A87FB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Wollt ihr zürnen, Menschenkinder?</w:t>
      </w:r>
      <w:r w:rsidRPr="00E97F5B">
        <w:rPr>
          <w:rFonts w:eastAsia="Times New Roman"/>
          <w:szCs w:val="24"/>
          <w:lang w:eastAsia="de-DE"/>
        </w:rPr>
        <w:br/>
        <w:t>Scheint euch die Philosophie</w:t>
      </w:r>
      <w:r w:rsidRPr="00E97F5B">
        <w:rPr>
          <w:rFonts w:eastAsia="Times New Roman"/>
          <w:szCs w:val="24"/>
          <w:lang w:eastAsia="de-DE"/>
        </w:rPr>
        <w:br/>
        <w:t>Eurer Hoffart noch gesünder,</w:t>
      </w:r>
      <w:r w:rsidRPr="00E97F5B">
        <w:rPr>
          <w:rFonts w:eastAsia="Times New Roman"/>
          <w:szCs w:val="24"/>
          <w:lang w:eastAsia="de-DE"/>
        </w:rPr>
        <w:br/>
        <w:t>Als dies Kinderlallen hie?</w:t>
      </w:r>
      <w:r w:rsidRPr="00E97F5B">
        <w:rPr>
          <w:rFonts w:eastAsia="Times New Roman"/>
          <w:szCs w:val="24"/>
          <w:lang w:eastAsia="de-DE"/>
        </w:rPr>
        <w:br/>
        <w:t>Jesus hat mich hingezogen,</w:t>
      </w:r>
      <w:r w:rsidRPr="00E97F5B">
        <w:rPr>
          <w:rFonts w:eastAsia="Times New Roman"/>
          <w:szCs w:val="24"/>
          <w:lang w:eastAsia="de-DE"/>
        </w:rPr>
        <w:br/>
        <w:t>Wo die Einfalt triumphiert,</w:t>
      </w:r>
      <w:r w:rsidRPr="00E97F5B">
        <w:rPr>
          <w:rFonts w:eastAsia="Times New Roman"/>
          <w:szCs w:val="24"/>
          <w:lang w:eastAsia="de-DE"/>
        </w:rPr>
        <w:br/>
        <w:t>Und besiegt und überwogen</w:t>
      </w:r>
      <w:r w:rsidRPr="00E97F5B">
        <w:rPr>
          <w:rFonts w:eastAsia="Times New Roman"/>
          <w:szCs w:val="24"/>
          <w:lang w:eastAsia="de-DE"/>
        </w:rPr>
        <w:br/>
        <w:t xml:space="preserve">Die Vernunft in Ketten führt! </w:t>
      </w:r>
    </w:p>
    <w:p w14:paraId="093968A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Wisset: Jesus, der Geliebte,</w:t>
      </w:r>
      <w:r w:rsidRPr="00E97F5B">
        <w:rPr>
          <w:rFonts w:eastAsia="Times New Roman"/>
          <w:szCs w:val="24"/>
          <w:lang w:eastAsia="de-DE"/>
        </w:rPr>
        <w:br/>
        <w:t>Hat uns ohne sie bekehrt,</w:t>
      </w:r>
      <w:r w:rsidRPr="00E97F5B">
        <w:rPr>
          <w:rFonts w:eastAsia="Times New Roman"/>
          <w:szCs w:val="24"/>
          <w:lang w:eastAsia="de-DE"/>
        </w:rPr>
        <w:br/>
        <w:t>Und auch Paulus, der Geübte,</w:t>
      </w:r>
      <w:r w:rsidRPr="00E97F5B">
        <w:rPr>
          <w:rFonts w:eastAsia="Times New Roman"/>
          <w:szCs w:val="24"/>
          <w:lang w:eastAsia="de-DE"/>
        </w:rPr>
        <w:br/>
        <w:t>Ihrer Hilfe nie begehrt.</w:t>
      </w:r>
      <w:r w:rsidRPr="00E97F5B">
        <w:rPr>
          <w:rFonts w:eastAsia="Times New Roman"/>
          <w:szCs w:val="24"/>
          <w:lang w:eastAsia="de-DE"/>
        </w:rPr>
        <w:br/>
        <w:t>Gib mir, Vater aller Geister,</w:t>
      </w:r>
      <w:r w:rsidRPr="00E97F5B">
        <w:rPr>
          <w:rFonts w:eastAsia="Times New Roman"/>
          <w:szCs w:val="24"/>
          <w:lang w:eastAsia="de-DE"/>
        </w:rPr>
        <w:br/>
        <w:t>Einen zarten Kindersinn!</w:t>
      </w:r>
      <w:r w:rsidRPr="00E97F5B">
        <w:rPr>
          <w:rFonts w:eastAsia="Times New Roman"/>
          <w:szCs w:val="24"/>
          <w:lang w:eastAsia="de-DE"/>
        </w:rPr>
        <w:br/>
        <w:t>Ziehe mich, Du guter Meister,</w:t>
      </w:r>
      <w:r w:rsidRPr="00E97F5B">
        <w:rPr>
          <w:rFonts w:eastAsia="Times New Roman"/>
          <w:szCs w:val="24"/>
          <w:lang w:eastAsia="de-DE"/>
        </w:rPr>
        <w:br/>
        <w:t xml:space="preserve">In Dein </w:t>
      </w:r>
      <w:proofErr w:type="spellStart"/>
      <w:r w:rsidRPr="00E97F5B">
        <w:rPr>
          <w:rFonts w:eastAsia="Times New Roman"/>
          <w:szCs w:val="24"/>
          <w:lang w:eastAsia="de-DE"/>
        </w:rPr>
        <w:t>Einfaltswesen</w:t>
      </w:r>
      <w:proofErr w:type="spellEnd"/>
      <w:r w:rsidRPr="00E97F5B">
        <w:rPr>
          <w:rFonts w:eastAsia="Times New Roman"/>
          <w:szCs w:val="24"/>
          <w:lang w:eastAsia="de-DE"/>
        </w:rPr>
        <w:t xml:space="preserve"> hin! </w:t>
      </w:r>
    </w:p>
    <w:p w14:paraId="7A7187B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 nur Dein, O HErr, begehret,</w:t>
      </w:r>
      <w:r w:rsidRPr="00E97F5B">
        <w:rPr>
          <w:rFonts w:eastAsia="Times New Roman"/>
          <w:szCs w:val="24"/>
          <w:lang w:eastAsia="de-DE"/>
        </w:rPr>
        <w:br/>
        <w:t>Wer in Dir nur bleiben will,</w:t>
      </w:r>
      <w:r w:rsidRPr="00E97F5B">
        <w:rPr>
          <w:rFonts w:eastAsia="Times New Roman"/>
          <w:szCs w:val="24"/>
          <w:lang w:eastAsia="de-DE"/>
        </w:rPr>
        <w:br/>
        <w:t>Der wird bald von Dir erhöret,</w:t>
      </w:r>
      <w:r w:rsidRPr="00E97F5B">
        <w:rPr>
          <w:rFonts w:eastAsia="Times New Roman"/>
          <w:szCs w:val="24"/>
          <w:lang w:eastAsia="de-DE"/>
        </w:rPr>
        <w:br/>
        <w:t>Der erlanget Hüll‘ und Füll‘.</w:t>
      </w:r>
      <w:r w:rsidRPr="00E97F5B">
        <w:rPr>
          <w:rFonts w:eastAsia="Times New Roman"/>
          <w:szCs w:val="24"/>
          <w:lang w:eastAsia="de-DE"/>
        </w:rPr>
        <w:br/>
        <w:t>Was befiehlst Du, HErr? ich kenne</w:t>
      </w:r>
      <w:r w:rsidRPr="00E97F5B">
        <w:rPr>
          <w:rFonts w:eastAsia="Times New Roman"/>
          <w:szCs w:val="24"/>
          <w:lang w:eastAsia="de-DE"/>
        </w:rPr>
        <w:br/>
        <w:t>Mein Bedürfnis: Eins ist Not;</w:t>
      </w:r>
      <w:r w:rsidRPr="00E97F5B">
        <w:rPr>
          <w:rFonts w:eastAsia="Times New Roman"/>
          <w:szCs w:val="24"/>
          <w:lang w:eastAsia="de-DE"/>
        </w:rPr>
        <w:br/>
        <w:t>Darum sehn‘ ich mich, und brenne</w:t>
      </w:r>
      <w:r w:rsidRPr="00E97F5B">
        <w:rPr>
          <w:rFonts w:eastAsia="Times New Roman"/>
          <w:szCs w:val="24"/>
          <w:lang w:eastAsia="de-DE"/>
        </w:rPr>
        <w:br/>
        <w:t xml:space="preserve">Nur nach Deinem Kreuzestod! </w:t>
      </w:r>
    </w:p>
    <w:p w14:paraId="707073A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Jesus Christus! überzeuge</w:t>
      </w:r>
      <w:r w:rsidRPr="00E97F5B">
        <w:rPr>
          <w:rFonts w:eastAsia="Times New Roman"/>
          <w:szCs w:val="24"/>
          <w:lang w:eastAsia="de-DE"/>
        </w:rPr>
        <w:br/>
        <w:t>Die verkehrten Menschen doch,</w:t>
      </w:r>
      <w:r w:rsidRPr="00E97F5B">
        <w:rPr>
          <w:rFonts w:eastAsia="Times New Roman"/>
          <w:szCs w:val="24"/>
          <w:lang w:eastAsia="de-DE"/>
        </w:rPr>
        <w:br/>
        <w:t>Dass sich ihre Schulter beuge</w:t>
      </w:r>
      <w:r w:rsidRPr="00E97F5B">
        <w:rPr>
          <w:rFonts w:eastAsia="Times New Roman"/>
          <w:szCs w:val="24"/>
          <w:lang w:eastAsia="de-DE"/>
        </w:rPr>
        <w:br/>
        <w:t>Unter Dein so sanftes Joch,</w:t>
      </w:r>
      <w:r w:rsidRPr="00E97F5B">
        <w:rPr>
          <w:rFonts w:eastAsia="Times New Roman"/>
          <w:szCs w:val="24"/>
          <w:lang w:eastAsia="de-DE"/>
        </w:rPr>
        <w:br/>
        <w:t>Dass sie Dich in Deiner Krone</w:t>
      </w:r>
      <w:r w:rsidRPr="00E97F5B">
        <w:rPr>
          <w:rFonts w:eastAsia="Times New Roman"/>
          <w:szCs w:val="24"/>
          <w:lang w:eastAsia="de-DE"/>
        </w:rPr>
        <w:br/>
      </w:r>
      <w:proofErr w:type="spellStart"/>
      <w:r w:rsidRPr="00E97F5B">
        <w:rPr>
          <w:rFonts w:eastAsia="Times New Roman"/>
          <w:szCs w:val="24"/>
          <w:lang w:eastAsia="de-DE"/>
        </w:rPr>
        <w:t>Seh’n</w:t>
      </w:r>
      <w:proofErr w:type="spellEnd"/>
      <w:r w:rsidRPr="00E97F5B">
        <w:rPr>
          <w:rFonts w:eastAsia="Times New Roman"/>
          <w:szCs w:val="24"/>
          <w:lang w:eastAsia="de-DE"/>
        </w:rPr>
        <w:t>, Du König alles Lichts,</w:t>
      </w:r>
      <w:r w:rsidRPr="00E97F5B">
        <w:rPr>
          <w:rFonts w:eastAsia="Times New Roman"/>
          <w:szCs w:val="24"/>
          <w:lang w:eastAsia="de-DE"/>
        </w:rPr>
        <w:br/>
        <w:t>Und den Vater in dem Sohne,</w:t>
      </w:r>
      <w:r w:rsidRPr="00E97F5B">
        <w:rPr>
          <w:rFonts w:eastAsia="Times New Roman"/>
          <w:szCs w:val="24"/>
          <w:lang w:eastAsia="de-DE"/>
        </w:rPr>
        <w:br/>
        <w:t xml:space="preserve">Und Dich selbst in ihrem Nichts! </w:t>
      </w:r>
    </w:p>
    <w:p w14:paraId="25110D4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wirst Du den Seelen Alles,</w:t>
      </w:r>
      <w:r w:rsidRPr="00E97F5B">
        <w:rPr>
          <w:rFonts w:eastAsia="Times New Roman"/>
          <w:szCs w:val="24"/>
          <w:lang w:eastAsia="de-DE"/>
        </w:rPr>
        <w:br/>
        <w:t>Also werden sie erquickt,</w:t>
      </w:r>
      <w:r w:rsidRPr="00E97F5B">
        <w:rPr>
          <w:rFonts w:eastAsia="Times New Roman"/>
          <w:szCs w:val="24"/>
          <w:lang w:eastAsia="de-DE"/>
        </w:rPr>
        <w:br/>
        <w:t>Und vom Würgenetz des Falles</w:t>
      </w:r>
      <w:r w:rsidRPr="00E97F5B">
        <w:rPr>
          <w:rFonts w:eastAsia="Times New Roman"/>
          <w:szCs w:val="24"/>
          <w:lang w:eastAsia="de-DE"/>
        </w:rPr>
        <w:br/>
        <w:t>Durch die Gnade losgestrickt.</w:t>
      </w:r>
      <w:r w:rsidRPr="00E97F5B">
        <w:rPr>
          <w:rFonts w:eastAsia="Times New Roman"/>
          <w:szCs w:val="24"/>
          <w:lang w:eastAsia="de-DE"/>
        </w:rPr>
        <w:br/>
        <w:t>Also sollen, die auf Erden</w:t>
      </w:r>
      <w:r w:rsidRPr="00E97F5B">
        <w:rPr>
          <w:rFonts w:eastAsia="Times New Roman"/>
          <w:szCs w:val="24"/>
          <w:lang w:eastAsia="de-DE"/>
        </w:rPr>
        <w:br/>
        <w:t>In ihr Nichts gegangen sein,</w:t>
      </w:r>
      <w:r w:rsidRPr="00E97F5B">
        <w:rPr>
          <w:rFonts w:eastAsia="Times New Roman"/>
          <w:szCs w:val="24"/>
          <w:lang w:eastAsia="de-DE"/>
        </w:rPr>
        <w:br/>
        <w:t>Erst in Dir zu etwas werden,</w:t>
      </w:r>
      <w:r w:rsidRPr="00E97F5B">
        <w:rPr>
          <w:rFonts w:eastAsia="Times New Roman"/>
          <w:szCs w:val="24"/>
          <w:lang w:eastAsia="de-DE"/>
        </w:rPr>
        <w:br/>
        <w:t xml:space="preserve">Aber auch durch Dich allein! </w:t>
      </w:r>
    </w:p>
    <w:p w14:paraId="1A384221" w14:textId="77777777" w:rsidR="007216F1" w:rsidRPr="00E97F5B" w:rsidRDefault="007216F1" w:rsidP="007216F1">
      <w:pPr>
        <w:pStyle w:val="berschrift1"/>
      </w:pPr>
      <w:r w:rsidRPr="00E97F5B">
        <w:t>Eh der Mensch sich wie erstorben</w:t>
      </w:r>
    </w:p>
    <w:p w14:paraId="7B4DA8D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Eh‘ der Mensch sich, wie erstorben,</w:t>
      </w:r>
      <w:r w:rsidRPr="00E97F5B">
        <w:rPr>
          <w:rFonts w:eastAsia="Times New Roman"/>
          <w:szCs w:val="24"/>
          <w:lang w:eastAsia="de-DE"/>
        </w:rPr>
        <w:br/>
        <w:t>Voller Elend liegen sieht</w:t>
      </w:r>
      <w:r w:rsidRPr="00E97F5B">
        <w:rPr>
          <w:rFonts w:eastAsia="Times New Roman"/>
          <w:szCs w:val="24"/>
          <w:lang w:eastAsia="de-DE"/>
        </w:rPr>
        <w:br/>
        <w:t>Und zu dem, der ihn erworben</w:t>
      </w:r>
      <w:r w:rsidRPr="00E97F5B">
        <w:rPr>
          <w:rFonts w:eastAsia="Times New Roman"/>
          <w:szCs w:val="24"/>
          <w:lang w:eastAsia="de-DE"/>
        </w:rPr>
        <w:br/>
        <w:t>Durch sein Blut, im Glauben flieht,</w:t>
      </w:r>
      <w:r w:rsidRPr="00E97F5B">
        <w:rPr>
          <w:rFonts w:eastAsia="Times New Roman"/>
          <w:szCs w:val="24"/>
          <w:lang w:eastAsia="de-DE"/>
        </w:rPr>
        <w:br/>
        <w:t>Hilft ihm nichts zum Seligwerden,</w:t>
      </w:r>
      <w:r w:rsidRPr="00E97F5B">
        <w:rPr>
          <w:rFonts w:eastAsia="Times New Roman"/>
          <w:szCs w:val="24"/>
          <w:lang w:eastAsia="de-DE"/>
        </w:rPr>
        <w:br/>
        <w:t>Was er auch je Gutes tut:</w:t>
      </w:r>
      <w:r w:rsidRPr="00E97F5B">
        <w:rPr>
          <w:rFonts w:eastAsia="Times New Roman"/>
          <w:szCs w:val="24"/>
          <w:lang w:eastAsia="de-DE"/>
        </w:rPr>
        <w:br/>
        <w:t>Denn im Himmel und auf Erden</w:t>
      </w:r>
      <w:r w:rsidRPr="00E97F5B">
        <w:rPr>
          <w:rFonts w:eastAsia="Times New Roman"/>
          <w:szCs w:val="24"/>
          <w:lang w:eastAsia="de-DE"/>
        </w:rPr>
        <w:br/>
        <w:t>Gilt allein des Lammes Blut.</w:t>
      </w:r>
    </w:p>
    <w:p w14:paraId="6D52B9B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In des Lammes Blut alleine</w:t>
      </w:r>
      <w:r w:rsidRPr="00E97F5B">
        <w:rPr>
          <w:rFonts w:eastAsia="Times New Roman"/>
          <w:szCs w:val="24"/>
          <w:lang w:eastAsia="de-DE"/>
        </w:rPr>
        <w:br/>
        <w:t>Stehet die Gerechtigkeit.</w:t>
      </w:r>
      <w:r w:rsidRPr="00E97F5B">
        <w:rPr>
          <w:rFonts w:eastAsia="Times New Roman"/>
          <w:szCs w:val="24"/>
          <w:lang w:eastAsia="de-DE"/>
        </w:rPr>
        <w:br/>
        <w:t>Diese heißt der Glaube seine.</w:t>
      </w:r>
      <w:r w:rsidRPr="00E97F5B">
        <w:rPr>
          <w:rFonts w:eastAsia="Times New Roman"/>
          <w:szCs w:val="24"/>
          <w:lang w:eastAsia="de-DE"/>
        </w:rPr>
        <w:br/>
        <w:t>Dann erfüllt uns Fried‘ und Freud‘,</w:t>
      </w:r>
      <w:r w:rsidRPr="00E97F5B">
        <w:rPr>
          <w:rFonts w:eastAsia="Times New Roman"/>
          <w:szCs w:val="24"/>
          <w:lang w:eastAsia="de-DE"/>
        </w:rPr>
        <w:br/>
        <w:t xml:space="preserve">Und wir haben </w:t>
      </w:r>
      <w:proofErr w:type="spellStart"/>
      <w:r w:rsidRPr="00E97F5B">
        <w:rPr>
          <w:rFonts w:eastAsia="Times New Roman"/>
          <w:szCs w:val="24"/>
          <w:lang w:eastAsia="de-DE"/>
        </w:rPr>
        <w:t>sel’ge</w:t>
      </w:r>
      <w:proofErr w:type="spellEnd"/>
      <w:r w:rsidRPr="00E97F5B">
        <w:rPr>
          <w:rFonts w:eastAsia="Times New Roman"/>
          <w:szCs w:val="24"/>
          <w:lang w:eastAsia="de-DE"/>
        </w:rPr>
        <w:t xml:space="preserve"> Stunden,</w:t>
      </w:r>
      <w:r w:rsidRPr="00E97F5B">
        <w:rPr>
          <w:rFonts w:eastAsia="Times New Roman"/>
          <w:szCs w:val="24"/>
          <w:lang w:eastAsia="de-DE"/>
        </w:rPr>
        <w:br/>
        <w:t>Seel‘ und Leib und Geist erfährt</w:t>
      </w:r>
      <w:r w:rsidRPr="00E97F5B">
        <w:rPr>
          <w:rFonts w:eastAsia="Times New Roman"/>
          <w:szCs w:val="24"/>
          <w:lang w:eastAsia="de-DE"/>
        </w:rPr>
        <w:br/>
        <w:t>Solchen Trost aus Jesu Wunden,</w:t>
      </w:r>
      <w:r w:rsidRPr="00E97F5B">
        <w:rPr>
          <w:rFonts w:eastAsia="Times New Roman"/>
          <w:szCs w:val="24"/>
          <w:lang w:eastAsia="de-DE"/>
        </w:rPr>
        <w:br/>
        <w:t>Welcher unaufhörlich währt.</w:t>
      </w:r>
    </w:p>
    <w:p w14:paraId="19AC50B8" w14:textId="77777777" w:rsidR="007216F1" w:rsidRDefault="007216F1" w:rsidP="007216F1">
      <w:pPr>
        <w:pStyle w:val="berschrift1"/>
      </w:pPr>
      <w:r w:rsidRPr="00E97F5B">
        <w:t>Ei, bittet Gott den heiligen Geist</w:t>
      </w:r>
    </w:p>
    <w:p w14:paraId="02A15A3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Ei, bittet Gott den heiligen Geist,</w:t>
      </w:r>
      <w:r w:rsidRPr="00E97F5B">
        <w:rPr>
          <w:rFonts w:eastAsia="Times New Roman"/>
          <w:szCs w:val="24"/>
          <w:lang w:eastAsia="de-DE"/>
        </w:rPr>
        <w:br/>
        <w:t>Der uns auf unsern Versöhner weist,</w:t>
      </w:r>
      <w:r w:rsidRPr="00E97F5B">
        <w:rPr>
          <w:rFonts w:eastAsia="Times New Roman"/>
          <w:szCs w:val="24"/>
          <w:lang w:eastAsia="de-DE"/>
        </w:rPr>
        <w:br/>
        <w:t>Dass Er uns verleihe die edlen Gaben,</w:t>
      </w:r>
      <w:r w:rsidRPr="00E97F5B">
        <w:rPr>
          <w:rFonts w:eastAsia="Times New Roman"/>
          <w:szCs w:val="24"/>
          <w:lang w:eastAsia="de-DE"/>
        </w:rPr>
        <w:br/>
        <w:t>Die man aus Christi Verdienst kann haben!</w:t>
      </w:r>
      <w:r w:rsidRPr="00E97F5B">
        <w:rPr>
          <w:rFonts w:eastAsia="Times New Roman"/>
          <w:szCs w:val="24"/>
          <w:lang w:eastAsia="de-DE"/>
        </w:rPr>
        <w:br/>
        <w:t xml:space="preserve">Erbarm‘ Dich, HErr! </w:t>
      </w:r>
    </w:p>
    <w:p w14:paraId="030ED2B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w:t>
      </w:r>
      <w:proofErr w:type="spellStart"/>
      <w:r w:rsidRPr="00E97F5B">
        <w:rPr>
          <w:rFonts w:eastAsia="Times New Roman"/>
          <w:szCs w:val="24"/>
          <w:lang w:eastAsia="de-DE"/>
        </w:rPr>
        <w:t>heil’ger</w:t>
      </w:r>
      <w:proofErr w:type="spellEnd"/>
      <w:r w:rsidRPr="00E97F5B">
        <w:rPr>
          <w:rFonts w:eastAsia="Times New Roman"/>
          <w:szCs w:val="24"/>
          <w:lang w:eastAsia="de-DE"/>
        </w:rPr>
        <w:t xml:space="preserve"> Meister! hab‘ ewig Dank</w:t>
      </w:r>
      <w:r w:rsidRPr="00E97F5B">
        <w:rPr>
          <w:rFonts w:eastAsia="Times New Roman"/>
          <w:szCs w:val="24"/>
          <w:lang w:eastAsia="de-DE"/>
        </w:rPr>
        <w:br/>
        <w:t>Für den zum Vater gewirkten Gang;</w:t>
      </w:r>
      <w:r w:rsidRPr="00E97F5B">
        <w:rPr>
          <w:rFonts w:eastAsia="Times New Roman"/>
          <w:szCs w:val="24"/>
          <w:lang w:eastAsia="de-DE"/>
        </w:rPr>
        <w:br/>
        <w:t>Und was wir vom Sohne im Herzen hören,</w:t>
      </w:r>
      <w:r w:rsidRPr="00E97F5B">
        <w:rPr>
          <w:rFonts w:eastAsia="Times New Roman"/>
          <w:szCs w:val="24"/>
          <w:lang w:eastAsia="de-DE"/>
        </w:rPr>
        <w:br/>
        <w:t>Alles das danken wir Deinen Lehren.</w:t>
      </w:r>
      <w:r w:rsidRPr="00E97F5B">
        <w:rPr>
          <w:rFonts w:eastAsia="Times New Roman"/>
          <w:szCs w:val="24"/>
          <w:lang w:eastAsia="de-DE"/>
        </w:rPr>
        <w:br/>
        <w:t xml:space="preserve">Halleluja! </w:t>
      </w:r>
    </w:p>
    <w:p w14:paraId="6AB75F9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warst uns Armen ganz unbekannt,</w:t>
      </w:r>
      <w:r w:rsidRPr="00E97F5B">
        <w:rPr>
          <w:rFonts w:eastAsia="Times New Roman"/>
          <w:szCs w:val="24"/>
          <w:lang w:eastAsia="de-DE"/>
        </w:rPr>
        <w:br/>
        <w:t>Eh‘ Du, was Sünde ist, uns genannt;</w:t>
      </w:r>
      <w:r w:rsidRPr="00E97F5B">
        <w:rPr>
          <w:rFonts w:eastAsia="Times New Roman"/>
          <w:szCs w:val="24"/>
          <w:lang w:eastAsia="de-DE"/>
        </w:rPr>
        <w:br/>
        <w:t>Nämlich: das Nichtglauben an Jesu Wunden,</w:t>
      </w:r>
      <w:r w:rsidRPr="00E97F5B">
        <w:rPr>
          <w:rFonts w:eastAsia="Times New Roman"/>
          <w:szCs w:val="24"/>
          <w:lang w:eastAsia="de-DE"/>
        </w:rPr>
        <w:br/>
        <w:t xml:space="preserve">Die eine ewige Erlösung </w:t>
      </w:r>
      <w:proofErr w:type="spellStart"/>
      <w:r w:rsidRPr="00E97F5B">
        <w:rPr>
          <w:rFonts w:eastAsia="Times New Roman"/>
          <w:szCs w:val="24"/>
          <w:lang w:eastAsia="de-DE"/>
        </w:rPr>
        <w:t>funden</w:t>
      </w:r>
      <w:proofErr w:type="spellEnd"/>
      <w:r w:rsidRPr="00E97F5B">
        <w:rPr>
          <w:rFonts w:eastAsia="Times New Roman"/>
          <w:szCs w:val="24"/>
          <w:lang w:eastAsia="de-DE"/>
        </w:rPr>
        <w:t>.</w:t>
      </w:r>
      <w:r w:rsidRPr="00E97F5B">
        <w:rPr>
          <w:rFonts w:eastAsia="Times New Roman"/>
          <w:szCs w:val="24"/>
          <w:lang w:eastAsia="de-DE"/>
        </w:rPr>
        <w:br/>
        <w:t xml:space="preserve">Erbarm Dich, HErr! </w:t>
      </w:r>
    </w:p>
    <w:p w14:paraId="17DA5CB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Sobald wir diese Not recht gefühlt,</w:t>
      </w:r>
      <w:r w:rsidRPr="00E97F5B">
        <w:rPr>
          <w:rFonts w:eastAsia="Times New Roman"/>
          <w:szCs w:val="24"/>
          <w:lang w:eastAsia="de-DE"/>
        </w:rPr>
        <w:br/>
        <w:t xml:space="preserve">Dass diese </w:t>
      </w:r>
      <w:proofErr w:type="spellStart"/>
      <w:r w:rsidRPr="00E97F5B">
        <w:rPr>
          <w:rFonts w:eastAsia="Times New Roman"/>
          <w:szCs w:val="24"/>
          <w:lang w:eastAsia="de-DE"/>
        </w:rPr>
        <w:t>Sünd</w:t>
      </w:r>
      <w:proofErr w:type="spellEnd"/>
      <w:r w:rsidRPr="00E97F5B">
        <w:rPr>
          <w:rFonts w:eastAsia="Times New Roman"/>
          <w:szCs w:val="24"/>
          <w:lang w:eastAsia="de-DE"/>
        </w:rPr>
        <w:t>‘ uns das Herz durchwühlt,</w:t>
      </w:r>
      <w:r w:rsidRPr="00E97F5B">
        <w:rPr>
          <w:rFonts w:eastAsia="Times New Roman"/>
          <w:szCs w:val="24"/>
          <w:lang w:eastAsia="de-DE"/>
        </w:rPr>
        <w:br/>
        <w:t>Und um Gnad‘ und Glauben mit Tränen baten,</w:t>
      </w:r>
      <w:r w:rsidRPr="00E97F5B">
        <w:rPr>
          <w:rFonts w:eastAsia="Times New Roman"/>
          <w:szCs w:val="24"/>
          <w:lang w:eastAsia="de-DE"/>
        </w:rPr>
        <w:br/>
        <w:t>Hast Du uns gnädig damit beraten.</w:t>
      </w:r>
      <w:r w:rsidRPr="00E97F5B">
        <w:rPr>
          <w:rFonts w:eastAsia="Times New Roman"/>
          <w:szCs w:val="24"/>
          <w:lang w:eastAsia="de-DE"/>
        </w:rPr>
        <w:br/>
        <w:t xml:space="preserve">Halleluja. </w:t>
      </w:r>
    </w:p>
    <w:p w14:paraId="2F24CF2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So bleiben wir nun in Deiner </w:t>
      </w:r>
      <w:proofErr w:type="spellStart"/>
      <w:r w:rsidRPr="00E97F5B">
        <w:rPr>
          <w:rFonts w:eastAsia="Times New Roman"/>
          <w:szCs w:val="24"/>
          <w:lang w:eastAsia="de-DE"/>
        </w:rPr>
        <w:t>Schul</w:t>
      </w:r>
      <w:proofErr w:type="spellEnd"/>
      <w:r w:rsidRPr="00E97F5B">
        <w:rPr>
          <w:rFonts w:eastAsia="Times New Roman"/>
          <w:szCs w:val="24"/>
          <w:lang w:eastAsia="de-DE"/>
        </w:rPr>
        <w:t>‘</w:t>
      </w:r>
      <w:r w:rsidRPr="00E97F5B">
        <w:rPr>
          <w:rFonts w:eastAsia="Times New Roman"/>
          <w:szCs w:val="24"/>
          <w:lang w:eastAsia="de-DE"/>
        </w:rPr>
        <w:br/>
        <w:t>Bis vor des Vaters und Christi Stuhl:</w:t>
      </w:r>
      <w:r w:rsidRPr="00E97F5B">
        <w:rPr>
          <w:rFonts w:eastAsia="Times New Roman"/>
          <w:szCs w:val="24"/>
          <w:lang w:eastAsia="de-DE"/>
        </w:rPr>
        <w:br/>
        <w:t>Zeug‘ in unsrem Geiste und in der Seele,</w:t>
      </w:r>
      <w:r w:rsidRPr="00E97F5B">
        <w:rPr>
          <w:rFonts w:eastAsia="Times New Roman"/>
          <w:szCs w:val="24"/>
          <w:lang w:eastAsia="de-DE"/>
        </w:rPr>
        <w:br/>
        <w:t>Und unsre Leiber zu Tempeln wähle!</w:t>
      </w:r>
      <w:r w:rsidRPr="00E97F5B">
        <w:rPr>
          <w:rFonts w:eastAsia="Times New Roman"/>
          <w:szCs w:val="24"/>
          <w:lang w:eastAsia="de-DE"/>
        </w:rPr>
        <w:br/>
        <w:t>Erbarm‘ Dich, HErr!</w:t>
      </w:r>
    </w:p>
    <w:p w14:paraId="322AB9E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Ruf‘: „Abba, Vater!“ im Herzensgrund!</w:t>
      </w:r>
      <w:r w:rsidRPr="00E97F5B">
        <w:rPr>
          <w:rFonts w:eastAsia="Times New Roman"/>
          <w:szCs w:val="24"/>
          <w:lang w:eastAsia="de-DE"/>
        </w:rPr>
        <w:br/>
        <w:t xml:space="preserve">Denn wer sonst </w:t>
      </w:r>
      <w:proofErr w:type="spellStart"/>
      <w:r w:rsidRPr="00E97F5B">
        <w:rPr>
          <w:rFonts w:eastAsia="Times New Roman"/>
          <w:szCs w:val="24"/>
          <w:lang w:eastAsia="de-DE"/>
        </w:rPr>
        <w:t>säng</w:t>
      </w:r>
      <w:proofErr w:type="spellEnd"/>
      <w:r w:rsidRPr="00E97F5B">
        <w:rPr>
          <w:rFonts w:eastAsia="Times New Roman"/>
          <w:szCs w:val="24"/>
          <w:lang w:eastAsia="de-DE"/>
        </w:rPr>
        <w:t xml:space="preserve"> Ihm mit Herz und Mund?</w:t>
      </w:r>
      <w:r w:rsidRPr="00E97F5B">
        <w:rPr>
          <w:rFonts w:eastAsia="Times New Roman"/>
          <w:szCs w:val="24"/>
          <w:lang w:eastAsia="de-DE"/>
        </w:rPr>
        <w:br/>
        <w:t>Füll‘ die ganze Seele mit Gott dem Sohne,</w:t>
      </w:r>
      <w:r w:rsidRPr="00E97F5B">
        <w:rPr>
          <w:rFonts w:eastAsia="Times New Roman"/>
          <w:szCs w:val="24"/>
          <w:lang w:eastAsia="de-DE"/>
        </w:rPr>
        <w:br/>
        <w:t>Und in die Glieder komm Du und wohne!</w:t>
      </w:r>
      <w:r w:rsidRPr="00E97F5B">
        <w:rPr>
          <w:rFonts w:eastAsia="Times New Roman"/>
          <w:szCs w:val="24"/>
          <w:lang w:eastAsia="de-DE"/>
        </w:rPr>
        <w:br/>
        <w:t>Erbarm‘ Dich, HErr!</w:t>
      </w:r>
    </w:p>
    <w:p w14:paraId="2C2A53AB" w14:textId="77777777" w:rsidR="007216F1" w:rsidRDefault="007216F1" w:rsidP="007216F1">
      <w:pPr>
        <w:pStyle w:val="berschrift1"/>
      </w:pPr>
      <w:r w:rsidRPr="00E97F5B">
        <w:t>Ein selig Herz führt diese Sprach‘</w:t>
      </w:r>
    </w:p>
    <w:p w14:paraId="6ED899E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Ein selig Herz führt diese Sprach‘:</w:t>
      </w:r>
      <w:r w:rsidRPr="00E97F5B">
        <w:rPr>
          <w:rFonts w:eastAsia="Times New Roman"/>
          <w:szCs w:val="24"/>
          <w:lang w:eastAsia="de-DE"/>
        </w:rPr>
        <w:br/>
        <w:t xml:space="preserve">Lieben, nur lieben ist meine </w:t>
      </w:r>
      <w:proofErr w:type="spellStart"/>
      <w:r w:rsidRPr="00E97F5B">
        <w:rPr>
          <w:rFonts w:eastAsia="Times New Roman"/>
          <w:szCs w:val="24"/>
          <w:lang w:eastAsia="de-DE"/>
        </w:rPr>
        <w:t>Sach</w:t>
      </w:r>
      <w:proofErr w:type="spellEnd"/>
      <w:r w:rsidRPr="00E97F5B">
        <w:rPr>
          <w:rFonts w:eastAsia="Times New Roman"/>
          <w:szCs w:val="24"/>
          <w:lang w:eastAsia="de-DE"/>
        </w:rPr>
        <w:t>‘;</w:t>
      </w:r>
      <w:r w:rsidRPr="00E97F5B">
        <w:rPr>
          <w:rFonts w:eastAsia="Times New Roman"/>
          <w:szCs w:val="24"/>
          <w:lang w:eastAsia="de-DE"/>
        </w:rPr>
        <w:br/>
        <w:t>Meiner Seel‘ Erretter im Geist umfangen,</w:t>
      </w:r>
      <w:r w:rsidRPr="00E97F5B">
        <w:rPr>
          <w:rFonts w:eastAsia="Times New Roman"/>
          <w:szCs w:val="24"/>
          <w:lang w:eastAsia="de-DE"/>
        </w:rPr>
        <w:br/>
        <w:t>Mit meiner Seel‘ an der Seinen hangen,</w:t>
      </w:r>
      <w:r w:rsidRPr="00E97F5B">
        <w:rPr>
          <w:rFonts w:eastAsia="Times New Roman"/>
          <w:szCs w:val="24"/>
          <w:lang w:eastAsia="de-DE"/>
        </w:rPr>
        <w:br/>
        <w:t xml:space="preserve">Das ist mein Teil! </w:t>
      </w:r>
    </w:p>
    <w:p w14:paraId="06959B3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Dass unser Heiland liebt, ist bekannt;</w:t>
      </w:r>
      <w:r w:rsidRPr="00E97F5B">
        <w:rPr>
          <w:rFonts w:eastAsia="Times New Roman"/>
          <w:szCs w:val="24"/>
          <w:lang w:eastAsia="de-DE"/>
        </w:rPr>
        <w:br/>
        <w:t>Er hat Sein Blut an die Welt gewandt;</w:t>
      </w:r>
      <w:r w:rsidRPr="00E97F5B">
        <w:rPr>
          <w:rFonts w:eastAsia="Times New Roman"/>
          <w:szCs w:val="24"/>
          <w:lang w:eastAsia="de-DE"/>
        </w:rPr>
        <w:br/>
        <w:t>Er liebt die Gemeine, Er liebt die Sünder,</w:t>
      </w:r>
      <w:r w:rsidRPr="00E97F5B">
        <w:rPr>
          <w:rFonts w:eastAsia="Times New Roman"/>
          <w:szCs w:val="24"/>
          <w:lang w:eastAsia="de-DE"/>
        </w:rPr>
        <w:br/>
        <w:t>Sonderlich liebt Er die kleinen Kinder;</w:t>
      </w:r>
      <w:r w:rsidRPr="00E97F5B">
        <w:rPr>
          <w:rFonts w:eastAsia="Times New Roman"/>
          <w:szCs w:val="24"/>
          <w:lang w:eastAsia="de-DE"/>
        </w:rPr>
        <w:br/>
        <w:t xml:space="preserve">Er liebt auch mich. </w:t>
      </w:r>
    </w:p>
    <w:p w14:paraId="346FAA4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liebt so, wie man auf Erden liebt,</w:t>
      </w:r>
      <w:r w:rsidRPr="00E97F5B">
        <w:rPr>
          <w:rFonts w:eastAsia="Times New Roman"/>
          <w:szCs w:val="24"/>
          <w:lang w:eastAsia="de-DE"/>
        </w:rPr>
        <w:br/>
        <w:t>Wenn man sich Einem schon ganz ergibt,</w:t>
      </w:r>
      <w:r w:rsidRPr="00E97F5B">
        <w:rPr>
          <w:rFonts w:eastAsia="Times New Roman"/>
          <w:szCs w:val="24"/>
          <w:lang w:eastAsia="de-DE"/>
        </w:rPr>
        <w:br/>
        <w:t xml:space="preserve">Wenn man sich nichts </w:t>
      </w:r>
      <w:proofErr w:type="spellStart"/>
      <w:r w:rsidRPr="00E97F5B">
        <w:rPr>
          <w:rFonts w:eastAsia="Times New Roman"/>
          <w:szCs w:val="24"/>
          <w:lang w:eastAsia="de-DE"/>
        </w:rPr>
        <w:t>Bess’res</w:t>
      </w:r>
      <w:proofErr w:type="spellEnd"/>
      <w:r w:rsidRPr="00E97F5B">
        <w:rPr>
          <w:rFonts w:eastAsia="Times New Roman"/>
          <w:szCs w:val="24"/>
          <w:lang w:eastAsia="de-DE"/>
        </w:rPr>
        <w:t xml:space="preserve"> gedenkt zu finden,</w:t>
      </w:r>
      <w:r w:rsidRPr="00E97F5B">
        <w:rPr>
          <w:rFonts w:eastAsia="Times New Roman"/>
          <w:szCs w:val="24"/>
          <w:lang w:eastAsia="de-DE"/>
        </w:rPr>
        <w:br/>
        <w:t>Mag sich und will sich auch an Nichts binden,</w:t>
      </w:r>
      <w:r w:rsidRPr="00E97F5B">
        <w:rPr>
          <w:rFonts w:eastAsia="Times New Roman"/>
          <w:szCs w:val="24"/>
          <w:lang w:eastAsia="de-DE"/>
        </w:rPr>
        <w:br/>
        <w:t xml:space="preserve">Als nur an Das. </w:t>
      </w:r>
    </w:p>
    <w:p w14:paraId="3AE51D5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Dass Ihn was Sterbliches lieben mag,</w:t>
      </w:r>
      <w:r w:rsidRPr="00E97F5B">
        <w:rPr>
          <w:rFonts w:eastAsia="Times New Roman"/>
          <w:szCs w:val="24"/>
          <w:lang w:eastAsia="de-DE"/>
        </w:rPr>
        <w:br/>
        <w:t xml:space="preserve">Dies ist auch offenbar </w:t>
      </w:r>
      <w:proofErr w:type="spellStart"/>
      <w:r w:rsidRPr="00E97F5B">
        <w:rPr>
          <w:rFonts w:eastAsia="Times New Roman"/>
          <w:szCs w:val="24"/>
          <w:lang w:eastAsia="de-DE"/>
        </w:rPr>
        <w:t>g’nug</w:t>
      </w:r>
      <w:proofErr w:type="spellEnd"/>
      <w:r w:rsidRPr="00E97F5B">
        <w:rPr>
          <w:rFonts w:eastAsia="Times New Roman"/>
          <w:szCs w:val="24"/>
          <w:lang w:eastAsia="de-DE"/>
        </w:rPr>
        <w:t xml:space="preserve"> am Tag;</w:t>
      </w:r>
      <w:r w:rsidRPr="00E97F5B">
        <w:rPr>
          <w:rFonts w:eastAsia="Times New Roman"/>
          <w:szCs w:val="24"/>
          <w:lang w:eastAsia="de-DE"/>
        </w:rPr>
        <w:br/>
        <w:t>Lazarus, Johannes, Martha, Marie</w:t>
      </w:r>
      <w:r w:rsidRPr="00E97F5B">
        <w:rPr>
          <w:rFonts w:eastAsia="Times New Roman"/>
          <w:szCs w:val="24"/>
          <w:lang w:eastAsia="de-DE"/>
        </w:rPr>
        <w:br/>
        <w:t>Fanden dies selige Glück ohne Mühe;</w:t>
      </w:r>
      <w:r w:rsidRPr="00E97F5B">
        <w:rPr>
          <w:rFonts w:eastAsia="Times New Roman"/>
          <w:szCs w:val="24"/>
          <w:lang w:eastAsia="de-DE"/>
        </w:rPr>
        <w:br/>
        <w:t xml:space="preserve">Er liebte sie. </w:t>
      </w:r>
    </w:p>
    <w:p w14:paraId="02A39CD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Also, </w:t>
      </w:r>
      <w:proofErr w:type="spellStart"/>
      <w:r w:rsidRPr="00E97F5B">
        <w:rPr>
          <w:rFonts w:eastAsia="Times New Roman"/>
          <w:szCs w:val="24"/>
          <w:lang w:eastAsia="de-DE"/>
        </w:rPr>
        <w:t>geliebtester</w:t>
      </w:r>
      <w:proofErr w:type="spellEnd"/>
      <w:r w:rsidRPr="00E97F5B">
        <w:rPr>
          <w:rFonts w:eastAsia="Times New Roman"/>
          <w:szCs w:val="24"/>
          <w:lang w:eastAsia="de-DE"/>
        </w:rPr>
        <w:t xml:space="preserve"> Schmerzensmann!</w:t>
      </w:r>
      <w:r w:rsidRPr="00E97F5B">
        <w:rPr>
          <w:rFonts w:eastAsia="Times New Roman"/>
          <w:szCs w:val="24"/>
          <w:lang w:eastAsia="de-DE"/>
        </w:rPr>
        <w:br/>
      </w:r>
      <w:proofErr w:type="spellStart"/>
      <w:r w:rsidRPr="00E97F5B">
        <w:rPr>
          <w:rFonts w:eastAsia="Times New Roman"/>
          <w:szCs w:val="24"/>
          <w:lang w:eastAsia="de-DE"/>
        </w:rPr>
        <w:t>Wollst</w:t>
      </w:r>
      <w:proofErr w:type="spellEnd"/>
      <w:r w:rsidRPr="00E97F5B">
        <w:rPr>
          <w:rFonts w:eastAsia="Times New Roman"/>
          <w:szCs w:val="24"/>
          <w:lang w:eastAsia="de-DE"/>
        </w:rPr>
        <w:t xml:space="preserve"> Du mich lieben wie Sankt Johann;</w:t>
      </w:r>
      <w:r w:rsidRPr="00E97F5B">
        <w:rPr>
          <w:rFonts w:eastAsia="Times New Roman"/>
          <w:szCs w:val="24"/>
          <w:lang w:eastAsia="de-DE"/>
        </w:rPr>
        <w:br/>
        <w:t>Wie die Magdalena will ich Dich küssen,</w:t>
      </w:r>
      <w:r w:rsidRPr="00E97F5B">
        <w:rPr>
          <w:rFonts w:eastAsia="Times New Roman"/>
          <w:szCs w:val="24"/>
          <w:lang w:eastAsia="de-DE"/>
        </w:rPr>
        <w:br/>
        <w:t>Und sehnlich warten zu Deinen Füßen</w:t>
      </w:r>
      <w:r w:rsidRPr="00E97F5B">
        <w:rPr>
          <w:rFonts w:eastAsia="Times New Roman"/>
          <w:szCs w:val="24"/>
          <w:lang w:eastAsia="de-DE"/>
        </w:rPr>
        <w:br/>
        <w:t xml:space="preserve">Auf Deinen Blick; </w:t>
      </w:r>
    </w:p>
    <w:p w14:paraId="59C50F8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Weinen, wenn Du mir nicht immer bist,</w:t>
      </w:r>
      <w:r w:rsidRPr="00E97F5B">
        <w:rPr>
          <w:rFonts w:eastAsia="Times New Roman"/>
          <w:szCs w:val="24"/>
          <w:lang w:eastAsia="de-DE"/>
        </w:rPr>
        <w:br/>
        <w:t>Was eine Mutter dem Kindlein ist:</w:t>
      </w:r>
      <w:r w:rsidRPr="00E97F5B">
        <w:rPr>
          <w:rFonts w:eastAsia="Times New Roman"/>
          <w:szCs w:val="24"/>
          <w:lang w:eastAsia="de-DE"/>
        </w:rPr>
        <w:br/>
        <w:t>Merkt‘ ich um die Achseln nicht Dein Umarmen,</w:t>
      </w:r>
      <w:r w:rsidRPr="00E97F5B">
        <w:rPr>
          <w:rFonts w:eastAsia="Times New Roman"/>
          <w:szCs w:val="24"/>
          <w:lang w:eastAsia="de-DE"/>
        </w:rPr>
        <w:br/>
        <w:t>Fühlt‘ ich im Herzen nicht Dein Erbarmen,</w:t>
      </w:r>
      <w:r w:rsidRPr="00E97F5B">
        <w:rPr>
          <w:rFonts w:eastAsia="Times New Roman"/>
          <w:szCs w:val="24"/>
          <w:lang w:eastAsia="de-DE"/>
        </w:rPr>
        <w:br/>
        <w:t xml:space="preserve">Wär’s aus mit mir. </w:t>
      </w:r>
    </w:p>
    <w:p w14:paraId="77F211C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Verdenkt ihr </w:t>
      </w:r>
      <w:proofErr w:type="spellStart"/>
      <w:r w:rsidRPr="00E97F5B">
        <w:rPr>
          <w:rFonts w:eastAsia="Times New Roman"/>
          <w:szCs w:val="24"/>
          <w:lang w:eastAsia="de-DE"/>
        </w:rPr>
        <w:t>mir’s</w:t>
      </w:r>
      <w:proofErr w:type="spellEnd"/>
      <w:r w:rsidRPr="00E97F5B">
        <w:rPr>
          <w:rFonts w:eastAsia="Times New Roman"/>
          <w:szCs w:val="24"/>
          <w:lang w:eastAsia="de-DE"/>
        </w:rPr>
        <w:t>, die ihr Helden seid,</w:t>
      </w:r>
      <w:r w:rsidRPr="00E97F5B">
        <w:rPr>
          <w:rFonts w:eastAsia="Times New Roman"/>
          <w:szCs w:val="24"/>
          <w:lang w:eastAsia="de-DE"/>
        </w:rPr>
        <w:br/>
        <w:t>Die ihr gewiegt seid im Glaubensstreit,</w:t>
      </w:r>
      <w:r w:rsidRPr="00E97F5B">
        <w:rPr>
          <w:rFonts w:eastAsia="Times New Roman"/>
          <w:szCs w:val="24"/>
          <w:lang w:eastAsia="de-DE"/>
        </w:rPr>
        <w:br/>
        <w:t>Und in seinen Proben? Ich will’s gestehen,</w:t>
      </w:r>
      <w:r w:rsidRPr="00E97F5B">
        <w:rPr>
          <w:rFonts w:eastAsia="Times New Roman"/>
          <w:szCs w:val="24"/>
          <w:lang w:eastAsia="de-DE"/>
        </w:rPr>
        <w:br/>
        <w:t>Dass ich mit euch nicht zugleich kann gehen;</w:t>
      </w:r>
      <w:r w:rsidRPr="00E97F5B">
        <w:rPr>
          <w:rFonts w:eastAsia="Times New Roman"/>
          <w:szCs w:val="24"/>
          <w:lang w:eastAsia="de-DE"/>
        </w:rPr>
        <w:br/>
        <w:t xml:space="preserve">Ich bin verwöhnt. </w:t>
      </w:r>
    </w:p>
    <w:p w14:paraId="1C9FE3D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Tut ihr nur Taten und bindet euch</w:t>
      </w:r>
      <w:r w:rsidRPr="00E97F5B">
        <w:rPr>
          <w:rFonts w:eastAsia="Times New Roman"/>
          <w:szCs w:val="24"/>
          <w:lang w:eastAsia="de-DE"/>
        </w:rPr>
        <w:br/>
        <w:t>Kränze der Gnaden auf jenes Reich!</w:t>
      </w:r>
      <w:r w:rsidRPr="00E97F5B">
        <w:rPr>
          <w:rFonts w:eastAsia="Times New Roman"/>
          <w:szCs w:val="24"/>
          <w:lang w:eastAsia="de-DE"/>
        </w:rPr>
        <w:br/>
        <w:t>Ich will in so Hohes mein Herz nicht mengen,</w:t>
      </w:r>
      <w:r w:rsidRPr="00E97F5B">
        <w:rPr>
          <w:rFonts w:eastAsia="Times New Roman"/>
          <w:szCs w:val="24"/>
          <w:lang w:eastAsia="de-DE"/>
        </w:rPr>
        <w:br/>
        <w:t>Lasst mich nur immer und ewig hängen</w:t>
      </w:r>
      <w:r w:rsidRPr="00E97F5B">
        <w:rPr>
          <w:rFonts w:eastAsia="Times New Roman"/>
          <w:szCs w:val="24"/>
          <w:lang w:eastAsia="de-DE"/>
        </w:rPr>
        <w:br/>
        <w:t xml:space="preserve">An meinem HErrn! </w:t>
      </w:r>
    </w:p>
    <w:p w14:paraId="3CF3A68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Heiland! mein sündiges, armes Herz</w:t>
      </w:r>
      <w:r w:rsidRPr="00E97F5B">
        <w:rPr>
          <w:rFonts w:eastAsia="Times New Roman"/>
          <w:szCs w:val="24"/>
          <w:lang w:eastAsia="de-DE"/>
        </w:rPr>
        <w:br/>
        <w:t xml:space="preserve">Kennst Du durch manchen </w:t>
      </w:r>
      <w:proofErr w:type="spellStart"/>
      <w:r w:rsidRPr="00E97F5B">
        <w:rPr>
          <w:rFonts w:eastAsia="Times New Roman"/>
          <w:szCs w:val="24"/>
          <w:lang w:eastAsia="de-DE"/>
        </w:rPr>
        <w:t>empfund’nen</w:t>
      </w:r>
      <w:proofErr w:type="spellEnd"/>
      <w:r w:rsidRPr="00E97F5B">
        <w:rPr>
          <w:rFonts w:eastAsia="Times New Roman"/>
          <w:szCs w:val="24"/>
          <w:lang w:eastAsia="de-DE"/>
        </w:rPr>
        <w:t xml:space="preserve"> Schmerz;</w:t>
      </w:r>
      <w:r w:rsidRPr="00E97F5B">
        <w:rPr>
          <w:rFonts w:eastAsia="Times New Roman"/>
          <w:szCs w:val="24"/>
          <w:lang w:eastAsia="de-DE"/>
        </w:rPr>
        <w:br/>
        <w:t>Glauben, HErr, und Hoffen sind teure Gaben;</w:t>
      </w:r>
      <w:r w:rsidRPr="00E97F5B">
        <w:rPr>
          <w:rFonts w:eastAsia="Times New Roman"/>
          <w:szCs w:val="24"/>
          <w:lang w:eastAsia="de-DE"/>
        </w:rPr>
        <w:br/>
        <w:t>Aber das Lieben gehört zum Haben.</w:t>
      </w:r>
      <w:r w:rsidRPr="00E97F5B">
        <w:rPr>
          <w:rFonts w:eastAsia="Times New Roman"/>
          <w:szCs w:val="24"/>
          <w:lang w:eastAsia="de-DE"/>
        </w:rPr>
        <w:br/>
        <w:t>Dich hab‘ ich doch!</w:t>
      </w:r>
    </w:p>
    <w:p w14:paraId="6A47C46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warum hab‘ ich Dich, Seelenmann?</w:t>
      </w:r>
      <w:r w:rsidRPr="00E97F5B">
        <w:rPr>
          <w:rFonts w:eastAsia="Times New Roman"/>
          <w:szCs w:val="24"/>
          <w:lang w:eastAsia="de-DE"/>
        </w:rPr>
        <w:br/>
        <w:t>Weil Du Dich gnädig nahmst meiner an;</w:t>
      </w:r>
      <w:r w:rsidRPr="00E97F5B">
        <w:rPr>
          <w:rFonts w:eastAsia="Times New Roman"/>
          <w:szCs w:val="24"/>
          <w:lang w:eastAsia="de-DE"/>
        </w:rPr>
        <w:br/>
      </w:r>
      <w:proofErr w:type="spellStart"/>
      <w:r w:rsidRPr="00E97F5B">
        <w:rPr>
          <w:rFonts w:eastAsia="Times New Roman"/>
          <w:szCs w:val="24"/>
          <w:lang w:eastAsia="de-DE"/>
        </w:rPr>
        <w:t>Hätt’st</w:t>
      </w:r>
      <w:proofErr w:type="spellEnd"/>
      <w:r w:rsidRPr="00E97F5B">
        <w:rPr>
          <w:rFonts w:eastAsia="Times New Roman"/>
          <w:szCs w:val="24"/>
          <w:lang w:eastAsia="de-DE"/>
        </w:rPr>
        <w:t xml:space="preserve"> Du Dich nicht selber an mich gehangen:</w:t>
      </w:r>
      <w:r w:rsidRPr="00E97F5B">
        <w:rPr>
          <w:rFonts w:eastAsia="Times New Roman"/>
          <w:szCs w:val="24"/>
          <w:lang w:eastAsia="de-DE"/>
        </w:rPr>
        <w:br/>
        <w:t xml:space="preserve">Ich wär‘ Dich nimmermehr suchen </w:t>
      </w:r>
      <w:proofErr w:type="spellStart"/>
      <w:r w:rsidRPr="00E97F5B">
        <w:rPr>
          <w:rFonts w:eastAsia="Times New Roman"/>
          <w:szCs w:val="24"/>
          <w:lang w:eastAsia="de-DE"/>
        </w:rPr>
        <w:t>gangen</w:t>
      </w:r>
      <w:proofErr w:type="spellEnd"/>
      <w:r w:rsidRPr="00E97F5B">
        <w:rPr>
          <w:rFonts w:eastAsia="Times New Roman"/>
          <w:szCs w:val="24"/>
          <w:lang w:eastAsia="de-DE"/>
        </w:rPr>
        <w:t>;</w:t>
      </w:r>
      <w:r w:rsidRPr="00E97F5B">
        <w:rPr>
          <w:rFonts w:eastAsia="Times New Roman"/>
          <w:szCs w:val="24"/>
          <w:lang w:eastAsia="de-DE"/>
        </w:rPr>
        <w:br/>
        <w:t>Wer ist wie Du!</w:t>
      </w:r>
    </w:p>
    <w:p w14:paraId="5E46BB4C" w14:textId="77777777" w:rsidR="007216F1" w:rsidRDefault="007216F1" w:rsidP="007216F1">
      <w:pPr>
        <w:pStyle w:val="berschrift1"/>
      </w:pPr>
      <w:r w:rsidRPr="00E97F5B">
        <w:t>Erfreue meinen blöden Geist</w:t>
      </w:r>
    </w:p>
    <w:p w14:paraId="5A8C339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Erfreue meinen blöden Geist,</w:t>
      </w:r>
      <w:r w:rsidRPr="00E97F5B">
        <w:rPr>
          <w:rFonts w:eastAsia="Times New Roman"/>
          <w:szCs w:val="24"/>
          <w:lang w:eastAsia="de-DE"/>
        </w:rPr>
        <w:br/>
        <w:t>Du freudenreicher Heiland!</w:t>
      </w:r>
      <w:r w:rsidRPr="00E97F5B">
        <w:rPr>
          <w:rFonts w:eastAsia="Times New Roman"/>
          <w:szCs w:val="24"/>
          <w:lang w:eastAsia="de-DE"/>
        </w:rPr>
        <w:br/>
        <w:t>Denn wenn Du mir das Herz erfreust</w:t>
      </w:r>
      <w:r w:rsidRPr="00E97F5B">
        <w:rPr>
          <w:rFonts w:eastAsia="Times New Roman"/>
          <w:szCs w:val="24"/>
          <w:lang w:eastAsia="de-DE"/>
        </w:rPr>
        <w:br/>
        <w:t xml:space="preserve">Wird’s anders </w:t>
      </w:r>
      <w:proofErr w:type="spellStart"/>
      <w:r w:rsidRPr="00E97F5B">
        <w:rPr>
          <w:rFonts w:eastAsia="Times New Roman"/>
          <w:szCs w:val="24"/>
          <w:lang w:eastAsia="de-DE"/>
        </w:rPr>
        <w:t>geh’n</w:t>
      </w:r>
      <w:proofErr w:type="spellEnd"/>
      <w:r w:rsidRPr="00E97F5B">
        <w:rPr>
          <w:rFonts w:eastAsia="Times New Roman"/>
          <w:szCs w:val="24"/>
          <w:lang w:eastAsia="de-DE"/>
        </w:rPr>
        <w:t>, als weiland,</w:t>
      </w:r>
      <w:r w:rsidRPr="00E97F5B">
        <w:rPr>
          <w:rFonts w:eastAsia="Times New Roman"/>
          <w:szCs w:val="24"/>
          <w:lang w:eastAsia="de-DE"/>
        </w:rPr>
        <w:br/>
        <w:t>Da Sorgen und Beschwerlichkeit</w:t>
      </w:r>
      <w:r w:rsidRPr="00E97F5B">
        <w:rPr>
          <w:rFonts w:eastAsia="Times New Roman"/>
          <w:szCs w:val="24"/>
          <w:lang w:eastAsia="de-DE"/>
        </w:rPr>
        <w:br/>
        <w:t>Mir meine Freude störten,</w:t>
      </w:r>
      <w:r w:rsidRPr="00E97F5B">
        <w:rPr>
          <w:rFonts w:eastAsia="Times New Roman"/>
          <w:szCs w:val="24"/>
          <w:lang w:eastAsia="de-DE"/>
        </w:rPr>
        <w:br/>
        <w:t>Und oft in einer kurzen Zeit</w:t>
      </w:r>
      <w:r w:rsidRPr="00E97F5B">
        <w:rPr>
          <w:rFonts w:eastAsia="Times New Roman"/>
          <w:szCs w:val="24"/>
          <w:lang w:eastAsia="de-DE"/>
        </w:rPr>
        <w:br/>
        <w:t xml:space="preserve">Den besten Mut verkehrten. </w:t>
      </w:r>
    </w:p>
    <w:p w14:paraId="4FA31D2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Zeuch mich aus aller Schwierigkeit,</w:t>
      </w:r>
      <w:r w:rsidRPr="00E97F5B">
        <w:rPr>
          <w:rFonts w:eastAsia="Times New Roman"/>
          <w:szCs w:val="24"/>
          <w:lang w:eastAsia="de-DE"/>
        </w:rPr>
        <w:br/>
        <w:t>Die sich bisweilen zeiget,</w:t>
      </w:r>
      <w:r w:rsidRPr="00E97F5B">
        <w:rPr>
          <w:rFonts w:eastAsia="Times New Roman"/>
          <w:szCs w:val="24"/>
          <w:lang w:eastAsia="de-DE"/>
        </w:rPr>
        <w:br/>
        <w:t>Und mache selbst Dich an den Streit,</w:t>
      </w:r>
      <w:r w:rsidRPr="00E97F5B">
        <w:rPr>
          <w:rFonts w:eastAsia="Times New Roman"/>
          <w:szCs w:val="24"/>
          <w:lang w:eastAsia="de-DE"/>
        </w:rPr>
        <w:br/>
        <w:t xml:space="preserve">So oft </w:t>
      </w:r>
      <w:proofErr w:type="spellStart"/>
      <w:r w:rsidRPr="00E97F5B">
        <w:rPr>
          <w:rFonts w:eastAsia="Times New Roman"/>
          <w:szCs w:val="24"/>
          <w:lang w:eastAsia="de-DE"/>
        </w:rPr>
        <w:t>mich’s</w:t>
      </w:r>
      <w:proofErr w:type="spellEnd"/>
      <w:r w:rsidRPr="00E97F5B">
        <w:rPr>
          <w:rFonts w:eastAsia="Times New Roman"/>
          <w:szCs w:val="24"/>
          <w:lang w:eastAsia="de-DE"/>
        </w:rPr>
        <w:t xml:space="preserve"> übersteiget;</w:t>
      </w:r>
      <w:r w:rsidRPr="00E97F5B">
        <w:rPr>
          <w:rFonts w:eastAsia="Times New Roman"/>
          <w:szCs w:val="24"/>
          <w:lang w:eastAsia="de-DE"/>
        </w:rPr>
        <w:br/>
        <w:t xml:space="preserve">Wirst Du mit mir zur Arbeit </w:t>
      </w:r>
      <w:proofErr w:type="spellStart"/>
      <w:r w:rsidRPr="00E97F5B">
        <w:rPr>
          <w:rFonts w:eastAsia="Times New Roman"/>
          <w:szCs w:val="24"/>
          <w:lang w:eastAsia="de-DE"/>
        </w:rPr>
        <w:t>geh’n</w:t>
      </w:r>
      <w:proofErr w:type="spellEnd"/>
      <w:r w:rsidRPr="00E97F5B">
        <w:rPr>
          <w:rFonts w:eastAsia="Times New Roman"/>
          <w:szCs w:val="24"/>
          <w:lang w:eastAsia="de-DE"/>
        </w:rPr>
        <w:t>,</w:t>
      </w:r>
      <w:r w:rsidRPr="00E97F5B">
        <w:rPr>
          <w:rFonts w:eastAsia="Times New Roman"/>
          <w:szCs w:val="24"/>
          <w:lang w:eastAsia="de-DE"/>
        </w:rPr>
        <w:br/>
        <w:t>Und wirst mir helfen machen,</w:t>
      </w:r>
      <w:r w:rsidRPr="00E97F5B">
        <w:rPr>
          <w:rFonts w:eastAsia="Times New Roman"/>
          <w:szCs w:val="24"/>
          <w:lang w:eastAsia="de-DE"/>
        </w:rPr>
        <w:br/>
        <w:t xml:space="preserve">So </w:t>
      </w:r>
      <w:proofErr w:type="spellStart"/>
      <w:r w:rsidRPr="00E97F5B">
        <w:rPr>
          <w:rFonts w:eastAsia="Times New Roman"/>
          <w:szCs w:val="24"/>
          <w:lang w:eastAsia="de-DE"/>
        </w:rPr>
        <w:t>werd</w:t>
      </w:r>
      <w:proofErr w:type="spellEnd"/>
      <w:r w:rsidRPr="00E97F5B">
        <w:rPr>
          <w:rFonts w:eastAsia="Times New Roman"/>
          <w:szCs w:val="24"/>
          <w:lang w:eastAsia="de-DE"/>
        </w:rPr>
        <w:t xml:space="preserve">‘ ich nie verlegen </w:t>
      </w:r>
      <w:proofErr w:type="spellStart"/>
      <w:r w:rsidRPr="00E97F5B">
        <w:rPr>
          <w:rFonts w:eastAsia="Times New Roman"/>
          <w:szCs w:val="24"/>
          <w:lang w:eastAsia="de-DE"/>
        </w:rPr>
        <w:t>steh’n</w:t>
      </w:r>
      <w:proofErr w:type="spellEnd"/>
      <w:r w:rsidRPr="00E97F5B">
        <w:rPr>
          <w:rFonts w:eastAsia="Times New Roman"/>
          <w:szCs w:val="24"/>
          <w:lang w:eastAsia="de-DE"/>
        </w:rPr>
        <w:t>,</w:t>
      </w:r>
      <w:r w:rsidRPr="00E97F5B">
        <w:rPr>
          <w:rFonts w:eastAsia="Times New Roman"/>
          <w:szCs w:val="24"/>
          <w:lang w:eastAsia="de-DE"/>
        </w:rPr>
        <w:br/>
        <w:t xml:space="preserve">Auch in den schwersten Sachen. </w:t>
      </w:r>
    </w:p>
    <w:p w14:paraId="3FA2A5C8" w14:textId="77777777" w:rsidR="007216F1" w:rsidRDefault="007216F1" w:rsidP="007216F1">
      <w:pPr>
        <w:pStyle w:val="berschrift1"/>
      </w:pPr>
      <w:r w:rsidRPr="00E97F5B">
        <w:t>Erschienen ist der herrlich‘ Tag</w:t>
      </w:r>
    </w:p>
    <w:p w14:paraId="5DBEB51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Erschienen ist der herrlich‘ Tag,</w:t>
      </w:r>
      <w:r w:rsidRPr="00E97F5B">
        <w:rPr>
          <w:rFonts w:eastAsia="Times New Roman"/>
          <w:szCs w:val="24"/>
          <w:lang w:eastAsia="de-DE"/>
        </w:rPr>
        <w:br/>
        <w:t xml:space="preserve">Dran sich Niemand </w:t>
      </w:r>
      <w:proofErr w:type="spellStart"/>
      <w:r w:rsidRPr="00E97F5B">
        <w:rPr>
          <w:rFonts w:eastAsia="Times New Roman"/>
          <w:szCs w:val="24"/>
          <w:lang w:eastAsia="de-DE"/>
        </w:rPr>
        <w:t>g’nug</w:t>
      </w:r>
      <w:proofErr w:type="spellEnd"/>
      <w:r w:rsidRPr="00E97F5B">
        <w:rPr>
          <w:rFonts w:eastAsia="Times New Roman"/>
          <w:szCs w:val="24"/>
          <w:lang w:eastAsia="de-DE"/>
        </w:rPr>
        <w:t xml:space="preserve"> freuen mag,</w:t>
      </w:r>
      <w:r w:rsidRPr="00E97F5B">
        <w:rPr>
          <w:rFonts w:eastAsia="Times New Roman"/>
          <w:szCs w:val="24"/>
          <w:lang w:eastAsia="de-DE"/>
        </w:rPr>
        <w:br/>
        <w:t>Weil unser König triumphiert,</w:t>
      </w:r>
      <w:r w:rsidRPr="00E97F5B">
        <w:rPr>
          <w:rFonts w:eastAsia="Times New Roman"/>
          <w:szCs w:val="24"/>
          <w:lang w:eastAsia="de-DE"/>
        </w:rPr>
        <w:br/>
        <w:t xml:space="preserve">Und Sein Volk aus der Sünde führt. </w:t>
      </w:r>
    </w:p>
    <w:p w14:paraId="7836C9A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wär‘ ein jeder Puls ein Dank,</w:t>
      </w:r>
      <w:r w:rsidRPr="00E97F5B">
        <w:rPr>
          <w:rFonts w:eastAsia="Times New Roman"/>
          <w:szCs w:val="24"/>
          <w:lang w:eastAsia="de-DE"/>
        </w:rPr>
        <w:br/>
        <w:t>Und jeder Odem ein Gesang!</w:t>
      </w:r>
      <w:r w:rsidRPr="00E97F5B">
        <w:rPr>
          <w:rFonts w:eastAsia="Times New Roman"/>
          <w:szCs w:val="24"/>
          <w:lang w:eastAsia="de-DE"/>
        </w:rPr>
        <w:br/>
        <w:t>So rufet vor Immanuel</w:t>
      </w:r>
      <w:r w:rsidRPr="00E97F5B">
        <w:rPr>
          <w:rFonts w:eastAsia="Times New Roman"/>
          <w:szCs w:val="24"/>
          <w:lang w:eastAsia="de-DE"/>
        </w:rPr>
        <w:br/>
        <w:t xml:space="preserve">Nun die erlöste, arme Seel‘. </w:t>
      </w:r>
    </w:p>
    <w:p w14:paraId="68E2639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Seitdem das </w:t>
      </w:r>
      <w:proofErr w:type="spellStart"/>
      <w:r w:rsidRPr="00E97F5B">
        <w:rPr>
          <w:rFonts w:eastAsia="Times New Roman"/>
          <w:szCs w:val="24"/>
          <w:lang w:eastAsia="de-DE"/>
        </w:rPr>
        <w:t>Feu’r</w:t>
      </w:r>
      <w:proofErr w:type="spellEnd"/>
      <w:r w:rsidRPr="00E97F5B">
        <w:rPr>
          <w:rFonts w:eastAsia="Times New Roman"/>
          <w:szCs w:val="24"/>
          <w:lang w:eastAsia="de-DE"/>
        </w:rPr>
        <w:t xml:space="preserve"> von Jesu Christ</w:t>
      </w:r>
      <w:r w:rsidRPr="00E97F5B">
        <w:rPr>
          <w:rFonts w:eastAsia="Times New Roman"/>
          <w:szCs w:val="24"/>
          <w:lang w:eastAsia="de-DE"/>
        </w:rPr>
        <w:br/>
        <w:t>Auf Erden angezündet ist,</w:t>
      </w:r>
      <w:r w:rsidRPr="00E97F5B">
        <w:rPr>
          <w:rFonts w:eastAsia="Times New Roman"/>
          <w:szCs w:val="24"/>
          <w:lang w:eastAsia="de-DE"/>
        </w:rPr>
        <w:br/>
        <w:t>Wird Alles mit Gerechtigkeit</w:t>
      </w:r>
      <w:r w:rsidRPr="00E97F5B">
        <w:rPr>
          <w:rFonts w:eastAsia="Times New Roman"/>
          <w:szCs w:val="24"/>
          <w:lang w:eastAsia="de-DE"/>
        </w:rPr>
        <w:br/>
        <w:t xml:space="preserve">Als wie mit Funken überstreut. </w:t>
      </w:r>
    </w:p>
    <w:p w14:paraId="50131E3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Man sehe hin, man sehe her:</w:t>
      </w:r>
      <w:r w:rsidRPr="00E97F5B">
        <w:rPr>
          <w:rFonts w:eastAsia="Times New Roman"/>
          <w:szCs w:val="24"/>
          <w:lang w:eastAsia="de-DE"/>
        </w:rPr>
        <w:br/>
        <w:t>Was sieht man, das nicht Seine wär‘?</w:t>
      </w:r>
      <w:r w:rsidRPr="00E97F5B">
        <w:rPr>
          <w:rFonts w:eastAsia="Times New Roman"/>
          <w:szCs w:val="24"/>
          <w:lang w:eastAsia="de-DE"/>
        </w:rPr>
        <w:br/>
        <w:t>Wo ist ein Herz vom Menschenstand,</w:t>
      </w:r>
      <w:r w:rsidRPr="00E97F5B">
        <w:rPr>
          <w:rFonts w:eastAsia="Times New Roman"/>
          <w:szCs w:val="24"/>
          <w:lang w:eastAsia="de-DE"/>
        </w:rPr>
        <w:br/>
        <w:t xml:space="preserve">An das er nicht Sein Blut gewandt? </w:t>
      </w:r>
    </w:p>
    <w:p w14:paraId="087B5B69" w14:textId="77777777" w:rsidR="007216F1" w:rsidRPr="00E97F5B" w:rsidRDefault="007216F1" w:rsidP="007216F1">
      <w:pPr>
        <w:spacing w:before="100" w:beforeAutospacing="1" w:after="100" w:afterAutospacing="1" w:line="240" w:lineRule="auto"/>
        <w:rPr>
          <w:rFonts w:eastAsia="Times New Roman"/>
          <w:szCs w:val="24"/>
          <w:lang w:eastAsia="de-DE"/>
        </w:rPr>
      </w:pPr>
      <w:proofErr w:type="spellStart"/>
      <w:r w:rsidRPr="00E97F5B">
        <w:rPr>
          <w:rFonts w:eastAsia="Times New Roman"/>
          <w:szCs w:val="24"/>
          <w:lang w:eastAsia="de-DE"/>
        </w:rPr>
        <w:t>Red’t</w:t>
      </w:r>
      <w:proofErr w:type="spellEnd"/>
      <w:r w:rsidRPr="00E97F5B">
        <w:rPr>
          <w:rFonts w:eastAsia="Times New Roman"/>
          <w:szCs w:val="24"/>
          <w:lang w:eastAsia="de-DE"/>
        </w:rPr>
        <w:t xml:space="preserve"> man mit einem armen Mohr,</w:t>
      </w:r>
      <w:r w:rsidRPr="00E97F5B">
        <w:rPr>
          <w:rFonts w:eastAsia="Times New Roman"/>
          <w:szCs w:val="24"/>
          <w:lang w:eastAsia="de-DE"/>
        </w:rPr>
        <w:br/>
        <w:t>So sagt man ihm vom Blute vor,</w:t>
      </w:r>
      <w:r w:rsidRPr="00E97F5B">
        <w:rPr>
          <w:rFonts w:eastAsia="Times New Roman"/>
          <w:szCs w:val="24"/>
          <w:lang w:eastAsia="de-DE"/>
        </w:rPr>
        <w:br/>
        <w:t>Und vom Verdienste Jesu Christ,</w:t>
      </w:r>
      <w:r w:rsidRPr="00E97F5B">
        <w:rPr>
          <w:rFonts w:eastAsia="Times New Roman"/>
          <w:szCs w:val="24"/>
          <w:lang w:eastAsia="de-DE"/>
        </w:rPr>
        <w:br/>
        <w:t xml:space="preserve">Und dass sein Herz kein Sklave ist. </w:t>
      </w:r>
    </w:p>
    <w:p w14:paraId="7F6E716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 gibt er gern die Glieder her</w:t>
      </w:r>
      <w:r w:rsidRPr="00E97F5B">
        <w:rPr>
          <w:rFonts w:eastAsia="Times New Roman"/>
          <w:szCs w:val="24"/>
          <w:lang w:eastAsia="de-DE"/>
        </w:rPr>
        <w:br/>
        <w:t>Zu Seinem Dienst, zu Gottes Ehr‘,</w:t>
      </w:r>
      <w:r w:rsidRPr="00E97F5B">
        <w:rPr>
          <w:rFonts w:eastAsia="Times New Roman"/>
          <w:szCs w:val="24"/>
          <w:lang w:eastAsia="de-DE"/>
        </w:rPr>
        <w:br/>
        <w:t>und danket dem HErrn Jesu Christ,</w:t>
      </w:r>
      <w:r w:rsidRPr="00E97F5B">
        <w:rPr>
          <w:rFonts w:eastAsia="Times New Roman"/>
          <w:szCs w:val="24"/>
          <w:lang w:eastAsia="de-DE"/>
        </w:rPr>
        <w:br/>
        <w:t xml:space="preserve">Dass seine Seel‘ in Freiheit ist. </w:t>
      </w:r>
    </w:p>
    <w:p w14:paraId="4B028232" w14:textId="25C8BA0C"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Hört irgendwo ein </w:t>
      </w:r>
      <w:proofErr w:type="spellStart"/>
      <w:r w:rsidRPr="00E97F5B">
        <w:rPr>
          <w:rFonts w:eastAsia="Times New Roman"/>
          <w:szCs w:val="24"/>
          <w:lang w:eastAsia="de-DE"/>
        </w:rPr>
        <w:t>Hottentott</w:t>
      </w:r>
      <w:proofErr w:type="spellEnd"/>
      <w:r w:rsidR="005A6ACE">
        <w:rPr>
          <w:rStyle w:val="Funotenzeichen"/>
          <w:rFonts w:eastAsia="Times New Roman"/>
          <w:szCs w:val="24"/>
          <w:lang w:eastAsia="de-DE"/>
        </w:rPr>
        <w:footnoteReference w:id="10"/>
      </w:r>
      <w:r w:rsidRPr="00E97F5B">
        <w:rPr>
          <w:rFonts w:eastAsia="Times New Roman"/>
          <w:szCs w:val="24"/>
          <w:lang w:eastAsia="de-DE"/>
        </w:rPr>
        <w:t>‘</w:t>
      </w:r>
      <w:r w:rsidRPr="00E97F5B">
        <w:rPr>
          <w:rFonts w:eastAsia="Times New Roman"/>
          <w:szCs w:val="24"/>
          <w:lang w:eastAsia="de-DE"/>
        </w:rPr>
        <w:br/>
        <w:t>Von unserm kreuzerhöhten Gott:</w:t>
      </w:r>
      <w:r w:rsidRPr="00E97F5B">
        <w:rPr>
          <w:rFonts w:eastAsia="Times New Roman"/>
          <w:szCs w:val="24"/>
          <w:lang w:eastAsia="de-DE"/>
        </w:rPr>
        <w:br/>
        <w:t>So wird sein Herze gleich erweicht,</w:t>
      </w:r>
      <w:r w:rsidRPr="00E97F5B">
        <w:rPr>
          <w:rFonts w:eastAsia="Times New Roman"/>
          <w:szCs w:val="24"/>
          <w:lang w:eastAsia="de-DE"/>
        </w:rPr>
        <w:br/>
        <w:t xml:space="preserve">Dem </w:t>
      </w:r>
      <w:proofErr w:type="spellStart"/>
      <w:r w:rsidRPr="00E97F5B">
        <w:rPr>
          <w:rFonts w:eastAsia="Times New Roman"/>
          <w:szCs w:val="24"/>
          <w:lang w:eastAsia="de-DE"/>
        </w:rPr>
        <w:t>sonsten</w:t>
      </w:r>
      <w:proofErr w:type="spellEnd"/>
      <w:r w:rsidRPr="00E97F5B">
        <w:rPr>
          <w:rFonts w:eastAsia="Times New Roman"/>
          <w:szCs w:val="24"/>
          <w:lang w:eastAsia="de-DE"/>
        </w:rPr>
        <w:t xml:space="preserve"> Nichts beweglich deucht. </w:t>
      </w:r>
    </w:p>
    <w:p w14:paraId="3A498E1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Das wildeste, das </w:t>
      </w:r>
      <w:proofErr w:type="spellStart"/>
      <w:r w:rsidRPr="00E97F5B">
        <w:rPr>
          <w:rFonts w:eastAsia="Times New Roman"/>
          <w:szCs w:val="24"/>
          <w:lang w:eastAsia="de-DE"/>
        </w:rPr>
        <w:t>kältste</w:t>
      </w:r>
      <w:proofErr w:type="spellEnd"/>
      <w:r w:rsidRPr="00E97F5B">
        <w:rPr>
          <w:rFonts w:eastAsia="Times New Roman"/>
          <w:szCs w:val="24"/>
          <w:lang w:eastAsia="de-DE"/>
        </w:rPr>
        <w:t xml:space="preserve"> Land,</w:t>
      </w:r>
      <w:r w:rsidRPr="00E97F5B">
        <w:rPr>
          <w:rFonts w:eastAsia="Times New Roman"/>
          <w:szCs w:val="24"/>
          <w:lang w:eastAsia="de-DE"/>
        </w:rPr>
        <w:br/>
        <w:t>Das setzet dieses Blut in Brand;</w:t>
      </w:r>
      <w:r w:rsidRPr="00E97F5B">
        <w:rPr>
          <w:rFonts w:eastAsia="Times New Roman"/>
          <w:szCs w:val="24"/>
          <w:lang w:eastAsia="de-DE"/>
        </w:rPr>
        <w:br/>
        <w:t>Manch Herz, verschlossen, tot und stumm,</w:t>
      </w:r>
      <w:r w:rsidRPr="00E97F5B">
        <w:rPr>
          <w:rFonts w:eastAsia="Times New Roman"/>
          <w:szCs w:val="24"/>
          <w:lang w:eastAsia="de-DE"/>
        </w:rPr>
        <w:br/>
        <w:t xml:space="preserve">Begreift das Evangelium. </w:t>
      </w:r>
    </w:p>
    <w:p w14:paraId="32DD88C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wär‘ ein Herz so hart als Stein:</w:t>
      </w:r>
      <w:r w:rsidRPr="00E97F5B">
        <w:rPr>
          <w:rFonts w:eastAsia="Times New Roman"/>
          <w:szCs w:val="24"/>
          <w:lang w:eastAsia="de-DE"/>
        </w:rPr>
        <w:br/>
        <w:t xml:space="preserve">Lässt’s nur die </w:t>
      </w:r>
      <w:proofErr w:type="spellStart"/>
      <w:r w:rsidRPr="00E97F5B">
        <w:rPr>
          <w:rFonts w:eastAsia="Times New Roman"/>
          <w:szCs w:val="24"/>
          <w:lang w:eastAsia="de-DE"/>
        </w:rPr>
        <w:t>sel’ge</w:t>
      </w:r>
      <w:proofErr w:type="spellEnd"/>
      <w:r w:rsidRPr="00E97F5B">
        <w:rPr>
          <w:rFonts w:eastAsia="Times New Roman"/>
          <w:szCs w:val="24"/>
          <w:lang w:eastAsia="de-DE"/>
        </w:rPr>
        <w:t xml:space="preserve"> Botschaft ein,</w:t>
      </w:r>
      <w:r w:rsidRPr="00E97F5B">
        <w:rPr>
          <w:rFonts w:eastAsia="Times New Roman"/>
          <w:szCs w:val="24"/>
          <w:lang w:eastAsia="de-DE"/>
        </w:rPr>
        <w:br/>
        <w:t>So fühlt’s die Kraft von Jesu Blut,</w:t>
      </w:r>
      <w:r w:rsidRPr="00E97F5B">
        <w:rPr>
          <w:rFonts w:eastAsia="Times New Roman"/>
          <w:szCs w:val="24"/>
          <w:lang w:eastAsia="de-DE"/>
        </w:rPr>
        <w:br/>
        <w:t xml:space="preserve">Und achtet’s für sein höchstes Gut. </w:t>
      </w:r>
    </w:p>
    <w:p w14:paraId="77D46A5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Ein Herz, das seinen Heiland kennt,</w:t>
      </w:r>
      <w:r w:rsidRPr="00E97F5B">
        <w:rPr>
          <w:rFonts w:eastAsia="Times New Roman"/>
          <w:szCs w:val="24"/>
          <w:lang w:eastAsia="de-DE"/>
        </w:rPr>
        <w:br/>
        <w:t>Das Er hinwieder Seine nennt,</w:t>
      </w:r>
      <w:r w:rsidRPr="00E97F5B">
        <w:rPr>
          <w:rFonts w:eastAsia="Times New Roman"/>
          <w:szCs w:val="24"/>
          <w:lang w:eastAsia="de-DE"/>
        </w:rPr>
        <w:br/>
        <w:t xml:space="preserve">Und das der </w:t>
      </w:r>
      <w:proofErr w:type="spellStart"/>
      <w:r w:rsidRPr="00E97F5B">
        <w:rPr>
          <w:rFonts w:eastAsia="Times New Roman"/>
          <w:szCs w:val="24"/>
          <w:lang w:eastAsia="de-DE"/>
        </w:rPr>
        <w:t>heil’ge</w:t>
      </w:r>
      <w:proofErr w:type="spellEnd"/>
      <w:r w:rsidRPr="00E97F5B">
        <w:rPr>
          <w:rFonts w:eastAsia="Times New Roman"/>
          <w:szCs w:val="24"/>
          <w:lang w:eastAsia="de-DE"/>
        </w:rPr>
        <w:t xml:space="preserve"> Geist regiert,</w:t>
      </w:r>
      <w:r w:rsidRPr="00E97F5B">
        <w:rPr>
          <w:rFonts w:eastAsia="Times New Roman"/>
          <w:szCs w:val="24"/>
          <w:lang w:eastAsia="de-DE"/>
        </w:rPr>
        <w:br/>
        <w:t xml:space="preserve">Das Er als Vormund lenkt und führt: </w:t>
      </w:r>
    </w:p>
    <w:p w14:paraId="2B00931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 wird von aller Engel Macht</w:t>
      </w:r>
      <w:r w:rsidRPr="00E97F5B">
        <w:rPr>
          <w:rFonts w:eastAsia="Times New Roman"/>
          <w:szCs w:val="24"/>
          <w:lang w:eastAsia="de-DE"/>
        </w:rPr>
        <w:br/>
        <w:t>Mit Herzenskräften überwacht;</w:t>
      </w:r>
      <w:r w:rsidRPr="00E97F5B">
        <w:rPr>
          <w:rFonts w:eastAsia="Times New Roman"/>
          <w:szCs w:val="24"/>
          <w:lang w:eastAsia="de-DE"/>
        </w:rPr>
        <w:br/>
        <w:t xml:space="preserve">Die Gnade ist sein </w:t>
      </w:r>
      <w:proofErr w:type="spellStart"/>
      <w:r w:rsidRPr="00E97F5B">
        <w:rPr>
          <w:rFonts w:eastAsia="Times New Roman"/>
          <w:szCs w:val="24"/>
          <w:lang w:eastAsia="de-DE"/>
        </w:rPr>
        <w:t>Liebsgefühl</w:t>
      </w:r>
      <w:proofErr w:type="spellEnd"/>
      <w:r w:rsidRPr="00E97F5B">
        <w:rPr>
          <w:rFonts w:eastAsia="Times New Roman"/>
          <w:szCs w:val="24"/>
          <w:lang w:eastAsia="de-DE"/>
        </w:rPr>
        <w:t>,</w:t>
      </w:r>
      <w:r w:rsidRPr="00E97F5B">
        <w:rPr>
          <w:rFonts w:eastAsia="Times New Roman"/>
          <w:szCs w:val="24"/>
          <w:lang w:eastAsia="de-DE"/>
        </w:rPr>
        <w:br/>
        <w:t xml:space="preserve">Und Christi Blut sein Freudenspiel. </w:t>
      </w:r>
    </w:p>
    <w:p w14:paraId="5017295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Wir wollen Nichts in dieser Welt,</w:t>
      </w:r>
      <w:r w:rsidRPr="00E97F5B">
        <w:rPr>
          <w:rFonts w:eastAsia="Times New Roman"/>
          <w:szCs w:val="24"/>
          <w:lang w:eastAsia="de-DE"/>
        </w:rPr>
        <w:br/>
        <w:t>Als Christi teures Lösegeld;</w:t>
      </w:r>
      <w:r w:rsidRPr="00E97F5B">
        <w:rPr>
          <w:rFonts w:eastAsia="Times New Roman"/>
          <w:szCs w:val="24"/>
          <w:lang w:eastAsia="de-DE"/>
        </w:rPr>
        <w:br/>
        <w:t>Wir haben auch für Nichts sonst Platz,</w:t>
      </w:r>
      <w:r w:rsidRPr="00E97F5B">
        <w:rPr>
          <w:rFonts w:eastAsia="Times New Roman"/>
          <w:szCs w:val="24"/>
          <w:lang w:eastAsia="de-DE"/>
        </w:rPr>
        <w:br/>
        <w:t xml:space="preserve">Als nur für diesen </w:t>
      </w:r>
      <w:proofErr w:type="spellStart"/>
      <w:r w:rsidRPr="00E97F5B">
        <w:rPr>
          <w:rFonts w:eastAsia="Times New Roman"/>
          <w:szCs w:val="24"/>
          <w:lang w:eastAsia="de-DE"/>
        </w:rPr>
        <w:t>heil’gen</w:t>
      </w:r>
      <w:proofErr w:type="spellEnd"/>
      <w:r w:rsidRPr="00E97F5B">
        <w:rPr>
          <w:rFonts w:eastAsia="Times New Roman"/>
          <w:szCs w:val="24"/>
          <w:lang w:eastAsia="de-DE"/>
        </w:rPr>
        <w:t xml:space="preserve"> Schatz! </w:t>
      </w:r>
    </w:p>
    <w:p w14:paraId="239944C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 ist ein unbegreiflich Ding!</w:t>
      </w:r>
      <w:r w:rsidRPr="00E97F5B">
        <w:rPr>
          <w:rFonts w:eastAsia="Times New Roman"/>
          <w:szCs w:val="24"/>
          <w:lang w:eastAsia="de-DE"/>
        </w:rPr>
        <w:br/>
        <w:t>Wenn’s nur an Menschenworten hing‘</w:t>
      </w:r>
      <w:r w:rsidRPr="00E97F5B">
        <w:rPr>
          <w:rFonts w:eastAsia="Times New Roman"/>
          <w:szCs w:val="24"/>
          <w:lang w:eastAsia="de-DE"/>
        </w:rPr>
        <w:br/>
        <w:t xml:space="preserve">Und </w:t>
      </w:r>
      <w:proofErr w:type="spellStart"/>
      <w:r w:rsidRPr="00E97F5B">
        <w:rPr>
          <w:rFonts w:eastAsia="Times New Roman"/>
          <w:szCs w:val="24"/>
          <w:lang w:eastAsia="de-DE"/>
        </w:rPr>
        <w:t>käm</w:t>
      </w:r>
      <w:proofErr w:type="spellEnd"/>
      <w:r w:rsidRPr="00E97F5B">
        <w:rPr>
          <w:rFonts w:eastAsia="Times New Roman"/>
          <w:szCs w:val="24"/>
          <w:lang w:eastAsia="de-DE"/>
        </w:rPr>
        <w:t>‘ auf unsern Ausdruck an,</w:t>
      </w:r>
      <w:r w:rsidRPr="00E97F5B">
        <w:rPr>
          <w:rFonts w:eastAsia="Times New Roman"/>
          <w:szCs w:val="24"/>
          <w:lang w:eastAsia="de-DE"/>
        </w:rPr>
        <w:br/>
        <w:t xml:space="preserve">So wär‘ es wohl bald abgetan. </w:t>
      </w:r>
    </w:p>
    <w:p w14:paraId="49F1125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Allein so lang‘ wir irdisch sind,</w:t>
      </w:r>
      <w:r w:rsidRPr="00E97F5B">
        <w:rPr>
          <w:rFonts w:eastAsia="Times New Roman"/>
          <w:szCs w:val="24"/>
          <w:lang w:eastAsia="de-DE"/>
        </w:rPr>
        <w:br/>
        <w:t>Sind wir für Gottes Tiefen blind,</w:t>
      </w:r>
      <w:r w:rsidRPr="00E97F5B">
        <w:rPr>
          <w:rFonts w:eastAsia="Times New Roman"/>
          <w:szCs w:val="24"/>
          <w:lang w:eastAsia="de-DE"/>
        </w:rPr>
        <w:br/>
        <w:t xml:space="preserve">Und glauben: am </w:t>
      </w:r>
      <w:proofErr w:type="spellStart"/>
      <w:r w:rsidRPr="00E97F5B">
        <w:rPr>
          <w:rFonts w:eastAsia="Times New Roman"/>
          <w:szCs w:val="24"/>
          <w:lang w:eastAsia="de-DE"/>
        </w:rPr>
        <w:t>kristall’nen</w:t>
      </w:r>
      <w:proofErr w:type="spellEnd"/>
      <w:r w:rsidRPr="00E97F5B">
        <w:rPr>
          <w:rFonts w:eastAsia="Times New Roman"/>
          <w:szCs w:val="24"/>
          <w:lang w:eastAsia="de-DE"/>
        </w:rPr>
        <w:t xml:space="preserve"> Meer</w:t>
      </w:r>
      <w:r w:rsidRPr="00E97F5B">
        <w:rPr>
          <w:rFonts w:eastAsia="Times New Roman"/>
          <w:szCs w:val="24"/>
          <w:lang w:eastAsia="de-DE"/>
        </w:rPr>
        <w:br/>
        <w:t xml:space="preserve">Singt dieses das verklärte Heer. </w:t>
      </w:r>
    </w:p>
    <w:p w14:paraId="4058567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Drum führt uns Jesus an der Hand,</w:t>
      </w:r>
      <w:r w:rsidRPr="00E97F5B">
        <w:rPr>
          <w:rFonts w:eastAsia="Times New Roman"/>
          <w:szCs w:val="24"/>
          <w:lang w:eastAsia="de-DE"/>
        </w:rPr>
        <w:br/>
        <w:t>Und schont der Schwachen Unverstand;</w:t>
      </w:r>
      <w:r w:rsidRPr="00E97F5B">
        <w:rPr>
          <w:rFonts w:eastAsia="Times New Roman"/>
          <w:szCs w:val="24"/>
          <w:lang w:eastAsia="de-DE"/>
        </w:rPr>
        <w:br/>
        <w:t>Fehlt’s auch an Worten ganz und gar:</w:t>
      </w:r>
      <w:r w:rsidRPr="00E97F5B">
        <w:rPr>
          <w:rFonts w:eastAsia="Times New Roman"/>
          <w:szCs w:val="24"/>
          <w:lang w:eastAsia="de-DE"/>
        </w:rPr>
        <w:br/>
        <w:t>Dem Glauben wird dies Wunder klar!</w:t>
      </w:r>
    </w:p>
    <w:p w14:paraId="17FAC192" w14:textId="07EC28B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Wenn wir </w:t>
      </w:r>
      <w:r w:rsidR="005A6ACE" w:rsidRPr="00E97F5B">
        <w:rPr>
          <w:rFonts w:eastAsia="Times New Roman"/>
          <w:szCs w:val="24"/>
          <w:lang w:eastAsia="de-DE"/>
        </w:rPr>
        <w:t>aufs</w:t>
      </w:r>
      <w:r w:rsidRPr="00E97F5B">
        <w:rPr>
          <w:rFonts w:eastAsia="Times New Roman"/>
          <w:szCs w:val="24"/>
          <w:lang w:eastAsia="de-DE"/>
        </w:rPr>
        <w:t xml:space="preserve"> Herz des Heilands </w:t>
      </w:r>
      <w:proofErr w:type="spellStart"/>
      <w:r w:rsidRPr="00E97F5B">
        <w:rPr>
          <w:rFonts w:eastAsia="Times New Roman"/>
          <w:szCs w:val="24"/>
          <w:lang w:eastAsia="de-DE"/>
        </w:rPr>
        <w:t>seh’n</w:t>
      </w:r>
      <w:proofErr w:type="spellEnd"/>
      <w:r w:rsidRPr="00E97F5B">
        <w:rPr>
          <w:rFonts w:eastAsia="Times New Roman"/>
          <w:szCs w:val="24"/>
          <w:lang w:eastAsia="de-DE"/>
        </w:rPr>
        <w:t>,</w:t>
      </w:r>
      <w:r w:rsidRPr="00E97F5B">
        <w:rPr>
          <w:rFonts w:eastAsia="Times New Roman"/>
          <w:szCs w:val="24"/>
          <w:lang w:eastAsia="de-DE"/>
        </w:rPr>
        <w:br/>
        <w:t xml:space="preserve">So kann uns gar nicht mehr </w:t>
      </w:r>
      <w:proofErr w:type="spellStart"/>
      <w:r w:rsidRPr="00E97F5B">
        <w:rPr>
          <w:rFonts w:eastAsia="Times New Roman"/>
          <w:szCs w:val="24"/>
          <w:lang w:eastAsia="de-DE"/>
        </w:rPr>
        <w:t>gescheh’n</w:t>
      </w:r>
      <w:proofErr w:type="spellEnd"/>
      <w:r w:rsidRPr="00E97F5B">
        <w:rPr>
          <w:rFonts w:eastAsia="Times New Roman"/>
          <w:szCs w:val="24"/>
          <w:lang w:eastAsia="de-DE"/>
        </w:rPr>
        <w:t>,</w:t>
      </w:r>
      <w:r w:rsidRPr="00E97F5B">
        <w:rPr>
          <w:rFonts w:eastAsia="Times New Roman"/>
          <w:szCs w:val="24"/>
          <w:lang w:eastAsia="de-DE"/>
        </w:rPr>
        <w:br/>
        <w:t>Was Andern zu begegnen pflegt,</w:t>
      </w:r>
      <w:r w:rsidRPr="00E97F5B">
        <w:rPr>
          <w:rFonts w:eastAsia="Times New Roman"/>
          <w:szCs w:val="24"/>
          <w:lang w:eastAsia="de-DE"/>
        </w:rPr>
        <w:br/>
        <w:t xml:space="preserve">In welchen eigne Kraft sich regt. </w:t>
      </w:r>
    </w:p>
    <w:p w14:paraId="09E0AE7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 Engel rufen überall</w:t>
      </w:r>
      <w:r w:rsidRPr="00E97F5B">
        <w:rPr>
          <w:rFonts w:eastAsia="Times New Roman"/>
          <w:szCs w:val="24"/>
          <w:lang w:eastAsia="de-DE"/>
        </w:rPr>
        <w:br/>
        <w:t>Mit einem donnerlauten Schall:</w:t>
      </w:r>
      <w:r w:rsidRPr="00E97F5B">
        <w:rPr>
          <w:rFonts w:eastAsia="Times New Roman"/>
          <w:szCs w:val="24"/>
          <w:lang w:eastAsia="de-DE"/>
        </w:rPr>
        <w:br/>
        <w:t>„Ihr Plagen, schlaget ringsum zu!</w:t>
      </w:r>
      <w:r w:rsidRPr="00E97F5B">
        <w:rPr>
          <w:rFonts w:eastAsia="Times New Roman"/>
          <w:szCs w:val="24"/>
          <w:lang w:eastAsia="de-DE"/>
        </w:rPr>
        <w:br/>
        <w:t xml:space="preserve">Die Lämmer Christi lasst in Nuh!“ </w:t>
      </w:r>
    </w:p>
    <w:p w14:paraId="0B910BE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Gelobet seist Du, Jesu Christ,</w:t>
      </w:r>
      <w:r w:rsidRPr="00E97F5B">
        <w:rPr>
          <w:rFonts w:eastAsia="Times New Roman"/>
          <w:szCs w:val="24"/>
          <w:lang w:eastAsia="de-DE"/>
        </w:rPr>
        <w:br/>
        <w:t>Dass Du ein Mensch geboren bist!</w:t>
      </w:r>
      <w:r w:rsidRPr="00E97F5B">
        <w:rPr>
          <w:rFonts w:eastAsia="Times New Roman"/>
          <w:szCs w:val="24"/>
          <w:lang w:eastAsia="de-DE"/>
        </w:rPr>
        <w:br/>
        <w:t xml:space="preserve">Wir schreiben unsre </w:t>
      </w:r>
      <w:proofErr w:type="spellStart"/>
      <w:r w:rsidRPr="00E97F5B">
        <w:rPr>
          <w:rFonts w:eastAsia="Times New Roman"/>
          <w:szCs w:val="24"/>
          <w:lang w:eastAsia="de-DE"/>
        </w:rPr>
        <w:t>sel‘ge</w:t>
      </w:r>
      <w:proofErr w:type="spellEnd"/>
      <w:r w:rsidRPr="00E97F5B">
        <w:rPr>
          <w:rFonts w:eastAsia="Times New Roman"/>
          <w:szCs w:val="24"/>
          <w:lang w:eastAsia="de-DE"/>
        </w:rPr>
        <w:t xml:space="preserve"> Ruh‘</w:t>
      </w:r>
      <w:r w:rsidRPr="00E97F5B">
        <w:rPr>
          <w:rFonts w:eastAsia="Times New Roman"/>
          <w:szCs w:val="24"/>
          <w:lang w:eastAsia="de-DE"/>
        </w:rPr>
        <w:br/>
        <w:t xml:space="preserve">Alleine Deiner Menschheit zu. </w:t>
      </w:r>
    </w:p>
    <w:p w14:paraId="56836BF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Wir sind ein Punkt in Deinem Reich;</w:t>
      </w:r>
      <w:r w:rsidRPr="00E97F5B">
        <w:rPr>
          <w:rFonts w:eastAsia="Times New Roman"/>
          <w:szCs w:val="24"/>
          <w:lang w:eastAsia="de-DE"/>
        </w:rPr>
        <w:br/>
        <w:t xml:space="preserve">Die Millionen </w:t>
      </w:r>
      <w:proofErr w:type="spellStart"/>
      <w:r w:rsidRPr="00E97F5B">
        <w:rPr>
          <w:rFonts w:eastAsia="Times New Roman"/>
          <w:szCs w:val="24"/>
          <w:lang w:eastAsia="de-DE"/>
        </w:rPr>
        <w:t>allzugleich</w:t>
      </w:r>
      <w:proofErr w:type="spellEnd"/>
      <w:r w:rsidRPr="00E97F5B">
        <w:rPr>
          <w:rFonts w:eastAsia="Times New Roman"/>
          <w:szCs w:val="24"/>
          <w:lang w:eastAsia="de-DE"/>
        </w:rPr>
        <w:t>,</w:t>
      </w:r>
      <w:r w:rsidRPr="00E97F5B">
        <w:rPr>
          <w:rFonts w:eastAsia="Times New Roman"/>
          <w:szCs w:val="24"/>
          <w:lang w:eastAsia="de-DE"/>
        </w:rPr>
        <w:br/>
        <w:t>Sie stehen um Dich hergedrängt,</w:t>
      </w:r>
      <w:r w:rsidRPr="00E97F5B">
        <w:rPr>
          <w:rFonts w:eastAsia="Times New Roman"/>
          <w:szCs w:val="24"/>
          <w:lang w:eastAsia="de-DE"/>
        </w:rPr>
        <w:br/>
        <w:t xml:space="preserve">Ein Tropfen, der am Eimer hängt. </w:t>
      </w:r>
    </w:p>
    <w:p w14:paraId="0AD2FAD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warst Du, große Majestät,</w:t>
      </w:r>
      <w:r w:rsidRPr="00E97F5B">
        <w:rPr>
          <w:rFonts w:eastAsia="Times New Roman"/>
          <w:szCs w:val="24"/>
          <w:lang w:eastAsia="de-DE"/>
        </w:rPr>
        <w:br/>
        <w:t>Eh‘ Dich der Vater noch erhöht</w:t>
      </w:r>
      <w:r w:rsidRPr="00E97F5B">
        <w:rPr>
          <w:rFonts w:eastAsia="Times New Roman"/>
          <w:szCs w:val="24"/>
          <w:lang w:eastAsia="de-DE"/>
        </w:rPr>
        <w:br/>
        <w:t>Zu dieser neuen Herrlichkeit,</w:t>
      </w:r>
      <w:r w:rsidRPr="00E97F5B">
        <w:rPr>
          <w:rFonts w:eastAsia="Times New Roman"/>
          <w:szCs w:val="24"/>
          <w:lang w:eastAsia="de-DE"/>
        </w:rPr>
        <w:br/>
        <w:t xml:space="preserve">Die Dir Dein </w:t>
      </w:r>
      <w:proofErr w:type="spellStart"/>
      <w:r w:rsidRPr="00E97F5B">
        <w:rPr>
          <w:rFonts w:eastAsia="Times New Roman"/>
          <w:szCs w:val="24"/>
          <w:lang w:eastAsia="de-DE"/>
        </w:rPr>
        <w:t>Martertum</w:t>
      </w:r>
      <w:proofErr w:type="spellEnd"/>
      <w:r w:rsidRPr="00E97F5B">
        <w:rPr>
          <w:rFonts w:eastAsia="Times New Roman"/>
          <w:szCs w:val="24"/>
          <w:lang w:eastAsia="de-DE"/>
        </w:rPr>
        <w:t xml:space="preserve"> </w:t>
      </w:r>
      <w:proofErr w:type="spellStart"/>
      <w:r w:rsidRPr="00E97F5B">
        <w:rPr>
          <w:rFonts w:eastAsia="Times New Roman"/>
          <w:szCs w:val="24"/>
          <w:lang w:eastAsia="de-DE"/>
        </w:rPr>
        <w:t>bereit’t</w:t>
      </w:r>
      <w:proofErr w:type="spellEnd"/>
      <w:r w:rsidRPr="00E97F5B">
        <w:rPr>
          <w:rFonts w:eastAsia="Times New Roman"/>
          <w:szCs w:val="24"/>
          <w:lang w:eastAsia="de-DE"/>
        </w:rPr>
        <w:t xml:space="preserve">. </w:t>
      </w:r>
    </w:p>
    <w:p w14:paraId="5AEED95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Jetzt nimmst Du auf des Vaters Thron</w:t>
      </w:r>
      <w:r w:rsidRPr="00E97F5B">
        <w:rPr>
          <w:rFonts w:eastAsia="Times New Roman"/>
          <w:szCs w:val="24"/>
          <w:lang w:eastAsia="de-DE"/>
        </w:rPr>
        <w:br/>
        <w:t>Allmählig hin den Schmerzenslohn,</w:t>
      </w:r>
      <w:r w:rsidRPr="00E97F5B">
        <w:rPr>
          <w:rFonts w:eastAsia="Times New Roman"/>
          <w:szCs w:val="24"/>
          <w:lang w:eastAsia="de-DE"/>
        </w:rPr>
        <w:br/>
        <w:t>Den Dir Dein Blut verdienet hat;</w:t>
      </w:r>
      <w:r w:rsidRPr="00E97F5B">
        <w:rPr>
          <w:rFonts w:eastAsia="Times New Roman"/>
          <w:szCs w:val="24"/>
          <w:lang w:eastAsia="de-DE"/>
        </w:rPr>
        <w:br/>
        <w:t xml:space="preserve">Der Menschen Heil nur macht Dich satt. </w:t>
      </w:r>
    </w:p>
    <w:p w14:paraId="1814850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 wäre nicht mit ganzer Macht</w:t>
      </w:r>
      <w:r w:rsidRPr="00E97F5B">
        <w:rPr>
          <w:rFonts w:eastAsia="Times New Roman"/>
          <w:szCs w:val="24"/>
          <w:lang w:eastAsia="de-DE"/>
        </w:rPr>
        <w:br/>
        <w:t>Auf Deine Sättigung bedacht?</w:t>
      </w:r>
      <w:r w:rsidRPr="00E97F5B">
        <w:rPr>
          <w:rFonts w:eastAsia="Times New Roman"/>
          <w:szCs w:val="24"/>
          <w:lang w:eastAsia="de-DE"/>
        </w:rPr>
        <w:br/>
        <w:t>Wer wollt in unserer Gemein‘</w:t>
      </w:r>
      <w:r w:rsidRPr="00E97F5B">
        <w:rPr>
          <w:rFonts w:eastAsia="Times New Roman"/>
          <w:szCs w:val="24"/>
          <w:lang w:eastAsia="de-DE"/>
        </w:rPr>
        <w:br/>
        <w:t xml:space="preserve">Nicht selbst nach Seelen durstig sein? </w:t>
      </w:r>
    </w:p>
    <w:p w14:paraId="6640D7C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Wem ist sein Leben noch zu lieb,</w:t>
      </w:r>
      <w:r w:rsidRPr="00E97F5B">
        <w:rPr>
          <w:rFonts w:eastAsia="Times New Roman"/>
          <w:szCs w:val="24"/>
          <w:lang w:eastAsia="de-DE"/>
        </w:rPr>
        <w:br/>
        <w:t>Dass er mit Ruh‘ zu Hause blieb‘,</w:t>
      </w:r>
      <w:r w:rsidRPr="00E97F5B">
        <w:rPr>
          <w:rFonts w:eastAsia="Times New Roman"/>
          <w:szCs w:val="24"/>
          <w:lang w:eastAsia="de-DE"/>
        </w:rPr>
        <w:br/>
        <w:t>Wenn, selbst mit Kummer und Beschwer,</w:t>
      </w:r>
      <w:r w:rsidRPr="00E97F5B">
        <w:rPr>
          <w:rFonts w:eastAsia="Times New Roman"/>
          <w:szCs w:val="24"/>
          <w:lang w:eastAsia="de-DE"/>
        </w:rPr>
        <w:br/>
        <w:t xml:space="preserve">Nur ein Herz zu gewinnen wär‘. </w:t>
      </w:r>
    </w:p>
    <w:p w14:paraId="60A3C76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Ein kleiner Anfang ist gemacht,</w:t>
      </w:r>
      <w:r w:rsidRPr="00E97F5B">
        <w:rPr>
          <w:rFonts w:eastAsia="Times New Roman"/>
          <w:szCs w:val="24"/>
          <w:lang w:eastAsia="de-DE"/>
        </w:rPr>
        <w:br/>
        <w:t>Der Erdkreis ist noch voller Nacht;</w:t>
      </w:r>
      <w:r w:rsidRPr="00E97F5B">
        <w:rPr>
          <w:rFonts w:eastAsia="Times New Roman"/>
          <w:szCs w:val="24"/>
          <w:lang w:eastAsia="de-DE"/>
        </w:rPr>
        <w:br/>
        <w:t>Ach, brich hervor zu unsrer Zeit,</w:t>
      </w:r>
      <w:r w:rsidRPr="00E97F5B">
        <w:rPr>
          <w:rFonts w:eastAsia="Times New Roman"/>
          <w:szCs w:val="24"/>
          <w:lang w:eastAsia="de-DE"/>
        </w:rPr>
        <w:br/>
        <w:t xml:space="preserve">Du Sonne der Gerechtigkeit! </w:t>
      </w:r>
    </w:p>
    <w:p w14:paraId="0624FAB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O spannt den Zeugenwagen an,</w:t>
      </w:r>
      <w:r w:rsidRPr="00E97F5B">
        <w:rPr>
          <w:rFonts w:eastAsia="Times New Roman"/>
          <w:szCs w:val="24"/>
          <w:lang w:eastAsia="de-DE"/>
        </w:rPr>
        <w:br/>
        <w:t>Und lauft die vorgesteckte Bahn</w:t>
      </w:r>
      <w:r w:rsidRPr="00E97F5B">
        <w:rPr>
          <w:rFonts w:eastAsia="Times New Roman"/>
          <w:szCs w:val="24"/>
          <w:lang w:eastAsia="de-DE"/>
        </w:rPr>
        <w:br/>
        <w:t>So voller Freuden, als ein Held,</w:t>
      </w:r>
      <w:r w:rsidRPr="00E97F5B">
        <w:rPr>
          <w:rFonts w:eastAsia="Times New Roman"/>
          <w:szCs w:val="24"/>
          <w:lang w:eastAsia="de-DE"/>
        </w:rPr>
        <w:br/>
        <w:t xml:space="preserve">Durch die mit Blut geweihte Welt! </w:t>
      </w:r>
    </w:p>
    <w:p w14:paraId="53B3A2A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 Feuer aus der Ewigkeit,</w:t>
      </w:r>
      <w:r w:rsidRPr="00E97F5B">
        <w:rPr>
          <w:rFonts w:eastAsia="Times New Roman"/>
          <w:szCs w:val="24"/>
          <w:lang w:eastAsia="de-DE"/>
        </w:rPr>
        <w:br/>
        <w:t>Des Lammes blutbesprengtes Kleid,</w:t>
      </w:r>
      <w:r w:rsidRPr="00E97F5B">
        <w:rPr>
          <w:rFonts w:eastAsia="Times New Roman"/>
          <w:szCs w:val="24"/>
          <w:lang w:eastAsia="de-DE"/>
        </w:rPr>
        <w:br/>
        <w:t>Und Sein liebreicher Segensblick,</w:t>
      </w:r>
      <w:r w:rsidRPr="00E97F5B">
        <w:rPr>
          <w:rFonts w:eastAsia="Times New Roman"/>
          <w:szCs w:val="24"/>
          <w:lang w:eastAsia="de-DE"/>
        </w:rPr>
        <w:br/>
        <w:t xml:space="preserve">Die machen euer Zeugenglück. </w:t>
      </w:r>
    </w:p>
    <w:p w14:paraId="2D7324B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Nur legt den Grund zur Gotteskraft</w:t>
      </w:r>
      <w:r w:rsidRPr="00E97F5B">
        <w:rPr>
          <w:rFonts w:eastAsia="Times New Roman"/>
          <w:szCs w:val="24"/>
          <w:lang w:eastAsia="de-DE"/>
        </w:rPr>
        <w:br/>
        <w:t xml:space="preserve">In einer wahren </w:t>
      </w:r>
      <w:proofErr w:type="spellStart"/>
      <w:r w:rsidRPr="00E97F5B">
        <w:rPr>
          <w:rFonts w:eastAsia="Times New Roman"/>
          <w:szCs w:val="24"/>
          <w:lang w:eastAsia="de-DE"/>
        </w:rPr>
        <w:t>Sünderschaft</w:t>
      </w:r>
      <w:proofErr w:type="spellEnd"/>
      <w:r w:rsidRPr="00E97F5B">
        <w:rPr>
          <w:rFonts w:eastAsia="Times New Roman"/>
          <w:szCs w:val="24"/>
          <w:lang w:eastAsia="de-DE"/>
        </w:rPr>
        <w:br/>
        <w:t xml:space="preserve">Und ganzer </w:t>
      </w:r>
      <w:proofErr w:type="spellStart"/>
      <w:r w:rsidRPr="00E97F5B">
        <w:rPr>
          <w:rFonts w:eastAsia="Times New Roman"/>
          <w:szCs w:val="24"/>
          <w:lang w:eastAsia="de-DE"/>
        </w:rPr>
        <w:t>Übergebenheit</w:t>
      </w:r>
      <w:proofErr w:type="spellEnd"/>
      <w:r w:rsidRPr="00E97F5B">
        <w:rPr>
          <w:rFonts w:eastAsia="Times New Roman"/>
          <w:szCs w:val="24"/>
          <w:lang w:eastAsia="de-DE"/>
        </w:rPr>
        <w:t>,</w:t>
      </w:r>
      <w:r w:rsidRPr="00E97F5B">
        <w:rPr>
          <w:rFonts w:eastAsia="Times New Roman"/>
          <w:szCs w:val="24"/>
          <w:lang w:eastAsia="de-DE"/>
        </w:rPr>
        <w:br/>
        <w:t xml:space="preserve">Weil ihr selbst unvermögend seid! </w:t>
      </w:r>
    </w:p>
    <w:p w14:paraId="3554C16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So </w:t>
      </w:r>
      <w:proofErr w:type="spellStart"/>
      <w:r w:rsidRPr="00E97F5B">
        <w:rPr>
          <w:rFonts w:eastAsia="Times New Roman"/>
          <w:szCs w:val="24"/>
          <w:lang w:eastAsia="de-DE"/>
        </w:rPr>
        <w:t>geh’n</w:t>
      </w:r>
      <w:proofErr w:type="spellEnd"/>
      <w:r w:rsidRPr="00E97F5B">
        <w:rPr>
          <w:rFonts w:eastAsia="Times New Roman"/>
          <w:szCs w:val="24"/>
          <w:lang w:eastAsia="de-DE"/>
        </w:rPr>
        <w:t xml:space="preserve"> wir unsern Pilgergang,</w:t>
      </w:r>
      <w:r w:rsidRPr="00E97F5B">
        <w:rPr>
          <w:rFonts w:eastAsia="Times New Roman"/>
          <w:szCs w:val="24"/>
          <w:lang w:eastAsia="de-DE"/>
        </w:rPr>
        <w:br/>
        <w:t>Bei Müh‘ und Schmach und Lobgesang,</w:t>
      </w:r>
      <w:r w:rsidRPr="00E97F5B">
        <w:rPr>
          <w:rFonts w:eastAsia="Times New Roman"/>
          <w:szCs w:val="24"/>
          <w:lang w:eastAsia="de-DE"/>
        </w:rPr>
        <w:br/>
        <w:t>Und helfen Ihm im Jammertal</w:t>
      </w:r>
      <w:r w:rsidRPr="00E97F5B">
        <w:rPr>
          <w:rFonts w:eastAsia="Times New Roman"/>
          <w:szCs w:val="24"/>
          <w:lang w:eastAsia="de-DE"/>
        </w:rPr>
        <w:br/>
        <w:t xml:space="preserve">Vermehren Seiner Kinder Zahl. </w:t>
      </w:r>
    </w:p>
    <w:p w14:paraId="0F8D1B83" w14:textId="77777777" w:rsidR="007216F1" w:rsidRDefault="007216F1" w:rsidP="007216F1">
      <w:pPr>
        <w:pStyle w:val="berschrift1"/>
      </w:pPr>
      <w:r w:rsidRPr="00E97F5B">
        <w:t>Für uns gesalbtes Haupt</w:t>
      </w:r>
    </w:p>
    <w:p w14:paraId="33652AC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Für uns gesalbtes Haupt,</w:t>
      </w:r>
      <w:r w:rsidRPr="00E97F5B">
        <w:rPr>
          <w:rFonts w:eastAsia="Times New Roman"/>
          <w:szCs w:val="24"/>
          <w:lang w:eastAsia="de-DE"/>
        </w:rPr>
        <w:br/>
        <w:t xml:space="preserve">Für uns </w:t>
      </w:r>
      <w:proofErr w:type="spellStart"/>
      <w:r w:rsidRPr="00E97F5B">
        <w:rPr>
          <w:rFonts w:eastAsia="Times New Roman"/>
          <w:szCs w:val="24"/>
          <w:lang w:eastAsia="de-DE"/>
        </w:rPr>
        <w:t>geborner</w:t>
      </w:r>
      <w:proofErr w:type="spellEnd"/>
      <w:r w:rsidRPr="00E97F5B">
        <w:rPr>
          <w:rFonts w:eastAsia="Times New Roman"/>
          <w:szCs w:val="24"/>
          <w:lang w:eastAsia="de-DE"/>
        </w:rPr>
        <w:t xml:space="preserve"> Same!</w:t>
      </w:r>
      <w:r w:rsidRPr="00E97F5B">
        <w:rPr>
          <w:rFonts w:eastAsia="Times New Roman"/>
          <w:szCs w:val="24"/>
          <w:lang w:eastAsia="de-DE"/>
        </w:rPr>
        <w:br/>
        <w:t>Für uns genannter Name,</w:t>
      </w:r>
      <w:r w:rsidRPr="00E97F5B">
        <w:rPr>
          <w:rFonts w:eastAsia="Times New Roman"/>
          <w:szCs w:val="24"/>
          <w:lang w:eastAsia="de-DE"/>
        </w:rPr>
        <w:br/>
        <w:t>Für Jeden, der es glaubt:</w:t>
      </w:r>
      <w:r w:rsidRPr="00E97F5B">
        <w:rPr>
          <w:rFonts w:eastAsia="Times New Roman"/>
          <w:szCs w:val="24"/>
          <w:lang w:eastAsia="de-DE"/>
        </w:rPr>
        <w:br/>
        <w:t>Du siehst vor Deinen Thronen,</w:t>
      </w:r>
      <w:r w:rsidRPr="00E97F5B">
        <w:rPr>
          <w:rFonts w:eastAsia="Times New Roman"/>
          <w:szCs w:val="24"/>
          <w:lang w:eastAsia="de-DE"/>
        </w:rPr>
        <w:br/>
        <w:t>Wo Majestäten wohnen,</w:t>
      </w:r>
      <w:r w:rsidRPr="00E97F5B">
        <w:rPr>
          <w:rFonts w:eastAsia="Times New Roman"/>
          <w:szCs w:val="24"/>
          <w:lang w:eastAsia="de-DE"/>
        </w:rPr>
        <w:br/>
        <w:t>Du siehst dies kleine Heer:</w:t>
      </w:r>
      <w:r w:rsidRPr="00E97F5B">
        <w:rPr>
          <w:rFonts w:eastAsia="Times New Roman"/>
          <w:szCs w:val="24"/>
          <w:lang w:eastAsia="de-DE"/>
        </w:rPr>
        <w:br/>
        <w:t xml:space="preserve">Ach, wenn’s das große wär‘! </w:t>
      </w:r>
    </w:p>
    <w:p w14:paraId="4B282635" w14:textId="18729E5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Wir leben ja darum,</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wir dem Jesu leben,</w:t>
      </w:r>
      <w:r w:rsidRPr="00E97F5B">
        <w:rPr>
          <w:rFonts w:eastAsia="Times New Roman"/>
          <w:szCs w:val="24"/>
          <w:lang w:eastAsia="de-DE"/>
        </w:rPr>
        <w:br/>
        <w:t>Der sich für uns gegeben;</w:t>
      </w:r>
      <w:r w:rsidRPr="00E97F5B">
        <w:rPr>
          <w:rFonts w:eastAsia="Times New Roman"/>
          <w:szCs w:val="24"/>
          <w:lang w:eastAsia="de-DE"/>
        </w:rPr>
        <w:br/>
        <w:t>Wir suchen um und um,</w:t>
      </w:r>
      <w:r w:rsidRPr="00E97F5B">
        <w:rPr>
          <w:rFonts w:eastAsia="Times New Roman"/>
          <w:szCs w:val="24"/>
          <w:lang w:eastAsia="de-DE"/>
        </w:rPr>
        <w:br/>
        <w:t>Im Großen wie im Kleinen</w:t>
      </w:r>
      <w:r w:rsidRPr="00E97F5B">
        <w:rPr>
          <w:rFonts w:eastAsia="Times New Roman"/>
          <w:szCs w:val="24"/>
          <w:lang w:eastAsia="de-DE"/>
        </w:rPr>
        <w:br/>
        <w:t>Es treu mit Ihm zu meinen:</w:t>
      </w:r>
      <w:r w:rsidRPr="00E97F5B">
        <w:rPr>
          <w:rFonts w:eastAsia="Times New Roman"/>
          <w:szCs w:val="24"/>
          <w:lang w:eastAsia="de-DE"/>
        </w:rPr>
        <w:br/>
        <w:t xml:space="preserve">Wir </w:t>
      </w:r>
      <w:proofErr w:type="spellStart"/>
      <w:r w:rsidRPr="00E97F5B">
        <w:rPr>
          <w:rFonts w:eastAsia="Times New Roman"/>
          <w:szCs w:val="24"/>
          <w:lang w:eastAsia="de-DE"/>
        </w:rPr>
        <w:t>suchen’s</w:t>
      </w:r>
      <w:proofErr w:type="spellEnd"/>
      <w:r w:rsidRPr="00E97F5B">
        <w:rPr>
          <w:rFonts w:eastAsia="Times New Roman"/>
          <w:szCs w:val="24"/>
          <w:lang w:eastAsia="de-DE"/>
        </w:rPr>
        <w:t xml:space="preserve"> aber, ach!</w:t>
      </w:r>
      <w:r w:rsidRPr="00E97F5B">
        <w:rPr>
          <w:rFonts w:eastAsia="Times New Roman"/>
          <w:szCs w:val="24"/>
          <w:lang w:eastAsia="de-DE"/>
        </w:rPr>
        <w:br/>
        <w:t xml:space="preserve">Das ist noch nicht die </w:t>
      </w:r>
      <w:proofErr w:type="spellStart"/>
      <w:r w:rsidRPr="00E97F5B">
        <w:rPr>
          <w:rFonts w:eastAsia="Times New Roman"/>
          <w:szCs w:val="24"/>
          <w:lang w:eastAsia="de-DE"/>
        </w:rPr>
        <w:t>Sach</w:t>
      </w:r>
      <w:proofErr w:type="spellEnd"/>
      <w:r w:rsidRPr="00E97F5B">
        <w:rPr>
          <w:rFonts w:eastAsia="Times New Roman"/>
          <w:szCs w:val="24"/>
          <w:lang w:eastAsia="de-DE"/>
        </w:rPr>
        <w:t xml:space="preserve">‘. </w:t>
      </w:r>
    </w:p>
    <w:p w14:paraId="5E4EA56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Wir haben </w:t>
      </w:r>
      <w:proofErr w:type="spellStart"/>
      <w:r w:rsidRPr="00E97F5B">
        <w:rPr>
          <w:rFonts w:eastAsia="Times New Roman"/>
          <w:szCs w:val="24"/>
          <w:lang w:eastAsia="de-DE"/>
        </w:rPr>
        <w:t>abermal</w:t>
      </w:r>
      <w:proofErr w:type="spellEnd"/>
      <w:r w:rsidRPr="00E97F5B">
        <w:rPr>
          <w:rFonts w:eastAsia="Times New Roman"/>
          <w:szCs w:val="24"/>
          <w:lang w:eastAsia="de-DE"/>
        </w:rPr>
        <w:br/>
        <w:t>Ein ganzes Jahr erfahren</w:t>
      </w:r>
      <w:r w:rsidRPr="00E97F5B">
        <w:rPr>
          <w:rFonts w:eastAsia="Times New Roman"/>
          <w:szCs w:val="24"/>
          <w:lang w:eastAsia="de-DE"/>
        </w:rPr>
        <w:br/>
        <w:t>Viel gnädiges Bewahren,</w:t>
      </w:r>
      <w:r w:rsidRPr="00E97F5B">
        <w:rPr>
          <w:rFonts w:eastAsia="Times New Roman"/>
          <w:szCs w:val="24"/>
          <w:lang w:eastAsia="de-DE"/>
        </w:rPr>
        <w:br/>
        <w:t>Viel Langmut ohne Zahl;</w:t>
      </w:r>
      <w:r w:rsidRPr="00E97F5B">
        <w:rPr>
          <w:rFonts w:eastAsia="Times New Roman"/>
          <w:szCs w:val="24"/>
          <w:lang w:eastAsia="de-DE"/>
        </w:rPr>
        <w:br/>
        <w:t xml:space="preserve">Wir </w:t>
      </w:r>
      <w:proofErr w:type="spellStart"/>
      <w:r w:rsidRPr="00E97F5B">
        <w:rPr>
          <w:rFonts w:eastAsia="Times New Roman"/>
          <w:szCs w:val="24"/>
          <w:lang w:eastAsia="de-DE"/>
        </w:rPr>
        <w:t>greifen’s</w:t>
      </w:r>
      <w:proofErr w:type="spellEnd"/>
      <w:r w:rsidRPr="00E97F5B">
        <w:rPr>
          <w:rFonts w:eastAsia="Times New Roman"/>
          <w:szCs w:val="24"/>
          <w:lang w:eastAsia="de-DE"/>
        </w:rPr>
        <w:t xml:space="preserve"> mit den Händen,</w:t>
      </w:r>
      <w:r w:rsidRPr="00E97F5B">
        <w:rPr>
          <w:rFonts w:eastAsia="Times New Roman"/>
          <w:szCs w:val="24"/>
          <w:lang w:eastAsia="de-DE"/>
        </w:rPr>
        <w:br/>
        <w:t>Du lässt Dein Werk nicht schänden:</w:t>
      </w:r>
      <w:r w:rsidRPr="00E97F5B">
        <w:rPr>
          <w:rFonts w:eastAsia="Times New Roman"/>
          <w:szCs w:val="24"/>
          <w:lang w:eastAsia="de-DE"/>
        </w:rPr>
        <w:br/>
        <w:t>Wer das nicht sehen kann,</w:t>
      </w:r>
      <w:r w:rsidRPr="00E97F5B">
        <w:rPr>
          <w:rFonts w:eastAsia="Times New Roman"/>
          <w:szCs w:val="24"/>
          <w:lang w:eastAsia="de-DE"/>
        </w:rPr>
        <w:br/>
        <w:t xml:space="preserve">Der ist ein blinder Mann. </w:t>
      </w:r>
    </w:p>
    <w:p w14:paraId="0A2B6A2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Doch wer lebt recht in Gott?</w:t>
      </w:r>
      <w:r w:rsidRPr="00E97F5B">
        <w:rPr>
          <w:rFonts w:eastAsia="Times New Roman"/>
          <w:szCs w:val="24"/>
          <w:lang w:eastAsia="de-DE"/>
        </w:rPr>
        <w:br/>
        <w:t>Ihr Brüder, wer kann’s sagen?</w:t>
      </w:r>
      <w:r w:rsidRPr="00E97F5B">
        <w:rPr>
          <w:rFonts w:eastAsia="Times New Roman"/>
          <w:szCs w:val="24"/>
          <w:lang w:eastAsia="de-DE"/>
        </w:rPr>
        <w:br/>
        <w:t>Es tut wohl not, zu fragen:</w:t>
      </w:r>
      <w:r w:rsidRPr="00E97F5B">
        <w:rPr>
          <w:rFonts w:eastAsia="Times New Roman"/>
          <w:szCs w:val="24"/>
          <w:lang w:eastAsia="de-DE"/>
        </w:rPr>
        <w:br/>
      </w:r>
      <w:proofErr w:type="spellStart"/>
      <w:r w:rsidRPr="00E97F5B">
        <w:rPr>
          <w:rFonts w:eastAsia="Times New Roman"/>
          <w:szCs w:val="24"/>
          <w:lang w:eastAsia="de-DE"/>
        </w:rPr>
        <w:t>Konnt</w:t>
      </w:r>
      <w:proofErr w:type="spellEnd"/>
      <w:r w:rsidRPr="00E97F5B">
        <w:rPr>
          <w:rFonts w:eastAsia="Times New Roman"/>
          <w:szCs w:val="24"/>
          <w:lang w:eastAsia="de-DE"/>
        </w:rPr>
        <w:t>‘ ein gerechter Lot</w:t>
      </w:r>
      <w:r>
        <w:rPr>
          <w:rStyle w:val="Funotenzeichen"/>
          <w:rFonts w:eastAsia="Times New Roman"/>
          <w:szCs w:val="24"/>
          <w:lang w:eastAsia="de-DE"/>
        </w:rPr>
        <w:footnoteReference w:id="11"/>
      </w:r>
      <w:r w:rsidRPr="00E97F5B">
        <w:rPr>
          <w:rFonts w:eastAsia="Times New Roman"/>
          <w:szCs w:val="24"/>
          <w:lang w:eastAsia="de-DE"/>
        </w:rPr>
        <w:br/>
        <w:t>In Sodoms Sündenmauern</w:t>
      </w:r>
      <w:r w:rsidRPr="00E97F5B">
        <w:rPr>
          <w:rFonts w:eastAsia="Times New Roman"/>
          <w:szCs w:val="24"/>
          <w:lang w:eastAsia="de-DE"/>
        </w:rPr>
        <w:br/>
        <w:t>Bei seinem Gotte dauern:</w:t>
      </w:r>
      <w:r w:rsidRPr="00E97F5B">
        <w:rPr>
          <w:rFonts w:eastAsia="Times New Roman"/>
          <w:szCs w:val="24"/>
          <w:lang w:eastAsia="de-DE"/>
        </w:rPr>
        <w:br/>
        <w:t>Sollt‘ ich bei Salems Schein</w:t>
      </w:r>
      <w:r w:rsidRPr="00E97F5B">
        <w:rPr>
          <w:rFonts w:eastAsia="Times New Roman"/>
          <w:szCs w:val="24"/>
          <w:lang w:eastAsia="de-DE"/>
        </w:rPr>
        <w:br/>
        <w:t xml:space="preserve">Der Liebe untreu sein? </w:t>
      </w:r>
    </w:p>
    <w:p w14:paraId="3E954EC9" w14:textId="0E083E9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lass in Deiner </w:t>
      </w:r>
      <w:proofErr w:type="spellStart"/>
      <w:r w:rsidRPr="00E97F5B">
        <w:rPr>
          <w:rFonts w:eastAsia="Times New Roman"/>
          <w:szCs w:val="24"/>
          <w:lang w:eastAsia="de-DE"/>
        </w:rPr>
        <w:t>Schul</w:t>
      </w:r>
      <w:proofErr w:type="spellEnd"/>
      <w:r w:rsidRPr="00E97F5B">
        <w:rPr>
          <w:rFonts w:eastAsia="Times New Roman"/>
          <w:szCs w:val="24"/>
          <w:lang w:eastAsia="de-DE"/>
        </w:rPr>
        <w:t>‘</w:t>
      </w:r>
      <w:r w:rsidRPr="00E97F5B">
        <w:rPr>
          <w:rFonts w:eastAsia="Times New Roman"/>
          <w:szCs w:val="24"/>
          <w:lang w:eastAsia="de-DE"/>
        </w:rPr>
        <w:br/>
        <w:t>Uns täglich, Dir zu Füßen,</w:t>
      </w:r>
      <w:r w:rsidRPr="00E97F5B">
        <w:rPr>
          <w:rFonts w:eastAsia="Times New Roman"/>
          <w:szCs w:val="24"/>
          <w:lang w:eastAsia="de-DE"/>
        </w:rPr>
        <w:br/>
        <w:t>Von Gnad‘ auf Treue schließen,</w:t>
      </w:r>
      <w:r w:rsidRPr="00E97F5B">
        <w:rPr>
          <w:rFonts w:eastAsia="Times New Roman"/>
          <w:szCs w:val="24"/>
          <w:lang w:eastAsia="de-DE"/>
        </w:rPr>
        <w:br/>
        <w:t>Vom Kampf auf Christi Stuhl;</w:t>
      </w:r>
      <w:r w:rsidRPr="00E97F5B">
        <w:rPr>
          <w:rFonts w:eastAsia="Times New Roman"/>
          <w:szCs w:val="24"/>
          <w:lang w:eastAsia="de-DE"/>
        </w:rPr>
        <w:br/>
        <w:t>Lehr‘ uns Dich ganz erkennen,</w:t>
      </w:r>
      <w:r w:rsidRPr="00E97F5B">
        <w:rPr>
          <w:rFonts w:eastAsia="Times New Roman"/>
          <w:szCs w:val="24"/>
          <w:lang w:eastAsia="de-DE"/>
        </w:rPr>
        <w:br/>
        <w:t>Dich unsern Jesum nennen,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Dein Wort in uns </w:t>
      </w:r>
      <w:proofErr w:type="spellStart"/>
      <w:r w:rsidRPr="00E97F5B">
        <w:rPr>
          <w:rFonts w:eastAsia="Times New Roman"/>
          <w:szCs w:val="24"/>
          <w:lang w:eastAsia="de-DE"/>
        </w:rPr>
        <w:t>haft</w:t>
      </w:r>
      <w:proofErr w:type="spellEnd"/>
      <w:r w:rsidRPr="00E97F5B">
        <w:rPr>
          <w:rFonts w:eastAsia="Times New Roman"/>
          <w:szCs w:val="24"/>
          <w:lang w:eastAsia="de-DE"/>
        </w:rPr>
        <w:t>,</w:t>
      </w:r>
      <w:r w:rsidRPr="00E97F5B">
        <w:rPr>
          <w:rFonts w:eastAsia="Times New Roman"/>
          <w:szCs w:val="24"/>
          <w:lang w:eastAsia="de-DE"/>
        </w:rPr>
        <w:br/>
        <w:t xml:space="preserve">Und </w:t>
      </w:r>
      <w:proofErr w:type="spellStart"/>
      <w:r w:rsidRPr="00E97F5B">
        <w:rPr>
          <w:rFonts w:eastAsia="Times New Roman"/>
          <w:szCs w:val="24"/>
          <w:lang w:eastAsia="de-DE"/>
        </w:rPr>
        <w:t>werd</w:t>
      </w:r>
      <w:proofErr w:type="spellEnd"/>
      <w:r w:rsidRPr="00E97F5B">
        <w:rPr>
          <w:rFonts w:eastAsia="Times New Roman"/>
          <w:szCs w:val="24"/>
          <w:lang w:eastAsia="de-DE"/>
        </w:rPr>
        <w:t xml:space="preserve">‘ zu Geist und Kraft! </w:t>
      </w:r>
    </w:p>
    <w:p w14:paraId="00FC5A54" w14:textId="3B9A14B2"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Erscheine, großer Freund,</w:t>
      </w:r>
      <w:r w:rsidRPr="00E97F5B">
        <w:rPr>
          <w:rFonts w:eastAsia="Times New Roman"/>
          <w:szCs w:val="24"/>
          <w:lang w:eastAsia="de-DE"/>
        </w:rPr>
        <w:br/>
        <w:t>In Deiner Kreuzgemeine,</w:t>
      </w:r>
      <w:r w:rsidRPr="00E97F5B">
        <w:rPr>
          <w:rFonts w:eastAsia="Times New Roman"/>
          <w:szCs w:val="24"/>
          <w:lang w:eastAsia="de-DE"/>
        </w:rPr>
        <w:br/>
        <w:t>In Herrlichkeit erscheine:</w:t>
      </w:r>
      <w:r w:rsidRPr="00E97F5B">
        <w:rPr>
          <w:rFonts w:eastAsia="Times New Roman"/>
          <w:szCs w:val="24"/>
          <w:lang w:eastAsia="de-DE"/>
        </w:rPr>
        <w:br/>
        <w:t>Errette manchen Feind</w:t>
      </w:r>
      <w:r w:rsidRPr="00E97F5B">
        <w:rPr>
          <w:rFonts w:eastAsia="Times New Roman"/>
          <w:szCs w:val="24"/>
          <w:lang w:eastAsia="de-DE"/>
        </w:rPr>
        <w:br/>
        <w:t>Zu diesen Gnadenstunden</w:t>
      </w:r>
      <w:r w:rsidRPr="00E97F5B">
        <w:rPr>
          <w:rFonts w:eastAsia="Times New Roman"/>
          <w:szCs w:val="24"/>
          <w:lang w:eastAsia="de-DE"/>
        </w:rPr>
        <w:br/>
      </w:r>
      <w:r w:rsidR="005A6ACE" w:rsidRPr="00E97F5B">
        <w:rPr>
          <w:rFonts w:eastAsia="Times New Roman"/>
          <w:szCs w:val="24"/>
          <w:lang w:eastAsia="de-DE"/>
        </w:rPr>
        <w:t>Durchs</w:t>
      </w:r>
      <w:r w:rsidRPr="00E97F5B">
        <w:rPr>
          <w:rFonts w:eastAsia="Times New Roman"/>
          <w:szCs w:val="24"/>
          <w:lang w:eastAsia="de-DE"/>
        </w:rPr>
        <w:t xml:space="preserve"> Leuchten Deiner Wunden,</w:t>
      </w:r>
      <w:r w:rsidRPr="00E97F5B">
        <w:rPr>
          <w:rFonts w:eastAsia="Times New Roman"/>
          <w:szCs w:val="24"/>
          <w:lang w:eastAsia="de-DE"/>
        </w:rPr>
        <w:br/>
        <w:t>Bis er mit uns zugleich</w:t>
      </w:r>
      <w:r w:rsidRPr="00E97F5B">
        <w:rPr>
          <w:rFonts w:eastAsia="Times New Roman"/>
          <w:szCs w:val="24"/>
          <w:lang w:eastAsia="de-DE"/>
        </w:rPr>
        <w:br/>
        <w:t xml:space="preserve">Wird Mitgenoss‘ am Reich! </w:t>
      </w:r>
    </w:p>
    <w:p w14:paraId="6C21EBC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Uns aber segne Du</w:t>
      </w:r>
      <w:r w:rsidRPr="00E97F5B">
        <w:rPr>
          <w:rFonts w:eastAsia="Times New Roman"/>
          <w:szCs w:val="24"/>
          <w:lang w:eastAsia="de-DE"/>
        </w:rPr>
        <w:br/>
        <w:t>Mit einem neuen Segen</w:t>
      </w:r>
      <w:r w:rsidRPr="00E97F5B">
        <w:rPr>
          <w:rFonts w:eastAsia="Times New Roman"/>
          <w:szCs w:val="24"/>
          <w:lang w:eastAsia="de-DE"/>
        </w:rPr>
        <w:br/>
        <w:t>Auf unsren Gnadenwegen;</w:t>
      </w:r>
      <w:r w:rsidRPr="00E97F5B">
        <w:rPr>
          <w:rFonts w:eastAsia="Times New Roman"/>
          <w:szCs w:val="24"/>
          <w:lang w:eastAsia="de-DE"/>
        </w:rPr>
        <w:br/>
        <w:t>Gib der Gemeine Ruh‘,</w:t>
      </w:r>
      <w:r w:rsidRPr="00E97F5B">
        <w:rPr>
          <w:rFonts w:eastAsia="Times New Roman"/>
          <w:szCs w:val="24"/>
          <w:lang w:eastAsia="de-DE"/>
        </w:rPr>
        <w:br/>
        <w:t xml:space="preserve">Den </w:t>
      </w:r>
      <w:proofErr w:type="spellStart"/>
      <w:r w:rsidRPr="00E97F5B">
        <w:rPr>
          <w:rFonts w:eastAsia="Times New Roman"/>
          <w:szCs w:val="24"/>
          <w:lang w:eastAsia="de-DE"/>
        </w:rPr>
        <w:t>Ält’sten</w:t>
      </w:r>
      <w:proofErr w:type="spellEnd"/>
      <w:r w:rsidRPr="00E97F5B">
        <w:rPr>
          <w:rFonts w:eastAsia="Times New Roman"/>
          <w:szCs w:val="24"/>
          <w:lang w:eastAsia="de-DE"/>
        </w:rPr>
        <w:t xml:space="preserve"> Liebesblicke,</w:t>
      </w:r>
      <w:r w:rsidRPr="00E97F5B">
        <w:rPr>
          <w:rFonts w:eastAsia="Times New Roman"/>
          <w:szCs w:val="24"/>
          <w:lang w:eastAsia="de-DE"/>
        </w:rPr>
        <w:br/>
        <w:t>Den Wirkenden Geschicke,</w:t>
      </w:r>
      <w:r w:rsidRPr="00E97F5B">
        <w:rPr>
          <w:rFonts w:eastAsia="Times New Roman"/>
          <w:szCs w:val="24"/>
          <w:lang w:eastAsia="de-DE"/>
        </w:rPr>
        <w:br/>
        <w:t>Den Wanderern ein Dach,</w:t>
      </w:r>
      <w:r w:rsidRPr="00E97F5B">
        <w:rPr>
          <w:rFonts w:eastAsia="Times New Roman"/>
          <w:szCs w:val="24"/>
          <w:lang w:eastAsia="de-DE"/>
        </w:rPr>
        <w:br/>
        <w:t xml:space="preserve">Den Müden Dein Gemach! </w:t>
      </w:r>
    </w:p>
    <w:p w14:paraId="6C602CE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Gib Männern Mut zum Streit,</w:t>
      </w:r>
      <w:r w:rsidRPr="00E97F5B">
        <w:rPr>
          <w:rFonts w:eastAsia="Times New Roman"/>
          <w:szCs w:val="24"/>
          <w:lang w:eastAsia="de-DE"/>
        </w:rPr>
        <w:br/>
        <w:t>Den Weibern Sabbatstille,</w:t>
      </w:r>
      <w:r w:rsidRPr="00E97F5B">
        <w:rPr>
          <w:rFonts w:eastAsia="Times New Roman"/>
          <w:szCs w:val="24"/>
          <w:lang w:eastAsia="de-DE"/>
        </w:rPr>
        <w:br/>
        <w:t>Den Witwen Deine Hülle,</w:t>
      </w:r>
      <w:r w:rsidRPr="00E97F5B">
        <w:rPr>
          <w:rFonts w:eastAsia="Times New Roman"/>
          <w:szCs w:val="24"/>
          <w:lang w:eastAsia="de-DE"/>
        </w:rPr>
        <w:br/>
        <w:t xml:space="preserve">Den </w:t>
      </w:r>
      <w:proofErr w:type="spellStart"/>
      <w:r w:rsidRPr="00E97F5B">
        <w:rPr>
          <w:rFonts w:eastAsia="Times New Roman"/>
          <w:szCs w:val="24"/>
          <w:lang w:eastAsia="de-DE"/>
        </w:rPr>
        <w:t>Jungfrau’n</w:t>
      </w:r>
      <w:proofErr w:type="spellEnd"/>
      <w:r w:rsidRPr="00E97F5B">
        <w:rPr>
          <w:rFonts w:eastAsia="Times New Roman"/>
          <w:szCs w:val="24"/>
          <w:lang w:eastAsia="de-DE"/>
        </w:rPr>
        <w:t xml:space="preserve"> Heiligkeit,</w:t>
      </w:r>
      <w:r w:rsidRPr="00E97F5B">
        <w:rPr>
          <w:rFonts w:eastAsia="Times New Roman"/>
          <w:szCs w:val="24"/>
          <w:lang w:eastAsia="de-DE"/>
        </w:rPr>
        <w:br/>
        <w:t>Den Junggesellen Beugung,</w:t>
      </w:r>
      <w:r w:rsidRPr="00E97F5B">
        <w:rPr>
          <w:rFonts w:eastAsia="Times New Roman"/>
          <w:szCs w:val="24"/>
          <w:lang w:eastAsia="de-DE"/>
        </w:rPr>
        <w:br/>
        <w:t>Den Schülern neue Zeugung,</w:t>
      </w:r>
      <w:r w:rsidRPr="00E97F5B">
        <w:rPr>
          <w:rFonts w:eastAsia="Times New Roman"/>
          <w:szCs w:val="24"/>
          <w:lang w:eastAsia="de-DE"/>
        </w:rPr>
        <w:br/>
        <w:t>Sei unsrer Lämmer Hirt</w:t>
      </w:r>
      <w:r w:rsidRPr="00E97F5B">
        <w:rPr>
          <w:rFonts w:eastAsia="Times New Roman"/>
          <w:szCs w:val="24"/>
          <w:lang w:eastAsia="de-DE"/>
        </w:rPr>
        <w:br/>
        <w:t xml:space="preserve">Und unsrer Gäste Wirt. </w:t>
      </w:r>
    </w:p>
    <w:p w14:paraId="40A6A076" w14:textId="11D2F243" w:rsidR="007216F1" w:rsidRPr="00E97F5B" w:rsidRDefault="007216F1" w:rsidP="007216F1">
      <w:pPr>
        <w:pStyle w:val="berschrift1"/>
      </w:pPr>
      <w:r w:rsidRPr="00E97F5B">
        <w:t xml:space="preserve">Gott und Mensch </w:t>
      </w:r>
      <w:r w:rsidR="005A6ACE" w:rsidRPr="00E97F5B">
        <w:t>floss</w:t>
      </w:r>
      <w:r w:rsidRPr="00E97F5B">
        <w:t xml:space="preserve"> einst zusammen</w:t>
      </w:r>
    </w:p>
    <w:p w14:paraId="536697EC" w14:textId="4E07891F"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Gott und Mensch </w:t>
      </w:r>
      <w:r w:rsidR="005A6ACE" w:rsidRPr="00E97F5B">
        <w:rPr>
          <w:rFonts w:eastAsia="Times New Roman"/>
          <w:szCs w:val="24"/>
          <w:lang w:eastAsia="de-DE"/>
        </w:rPr>
        <w:t>floss</w:t>
      </w:r>
      <w:r w:rsidRPr="00E97F5B">
        <w:rPr>
          <w:rFonts w:eastAsia="Times New Roman"/>
          <w:szCs w:val="24"/>
          <w:lang w:eastAsia="de-DE"/>
        </w:rPr>
        <w:t xml:space="preserve"> einst zusammen,</w:t>
      </w:r>
      <w:r w:rsidRPr="00E97F5B">
        <w:rPr>
          <w:rFonts w:eastAsia="Times New Roman"/>
          <w:szCs w:val="24"/>
          <w:lang w:eastAsia="de-DE"/>
        </w:rPr>
        <w:br/>
        <w:t>Seligmachen war sein Plan!</w:t>
      </w:r>
      <w:r w:rsidRPr="00E97F5B">
        <w:rPr>
          <w:rFonts w:eastAsia="Times New Roman"/>
          <w:szCs w:val="24"/>
          <w:lang w:eastAsia="de-DE"/>
        </w:rPr>
        <w:br/>
        <w:t>Nicht die Seelen zu verdammen</w:t>
      </w:r>
      <w:r w:rsidRPr="00E97F5B">
        <w:rPr>
          <w:rFonts w:eastAsia="Times New Roman"/>
          <w:szCs w:val="24"/>
          <w:lang w:eastAsia="de-DE"/>
        </w:rPr>
        <w:br/>
        <w:t>Nahm die Knechtsgestalt Er an.</w:t>
      </w:r>
    </w:p>
    <w:p w14:paraId="21DF1666" w14:textId="4B2426F3"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2. </w:t>
      </w:r>
      <w:proofErr w:type="spellStart"/>
      <w:r w:rsidRPr="00E97F5B">
        <w:rPr>
          <w:rFonts w:eastAsia="Times New Roman"/>
          <w:szCs w:val="24"/>
          <w:lang w:eastAsia="de-DE"/>
        </w:rPr>
        <w:t>Hingehn</w:t>
      </w:r>
      <w:proofErr w:type="spellEnd"/>
      <w:r w:rsidRPr="00E97F5B">
        <w:rPr>
          <w:rFonts w:eastAsia="Times New Roman"/>
          <w:szCs w:val="24"/>
          <w:lang w:eastAsia="de-DE"/>
        </w:rPr>
        <w:t xml:space="preserve"> und für Feinde sterben</w:t>
      </w:r>
      <w:r w:rsidRPr="00E97F5B">
        <w:rPr>
          <w:rFonts w:eastAsia="Times New Roman"/>
          <w:szCs w:val="24"/>
          <w:lang w:eastAsia="de-DE"/>
        </w:rPr>
        <w:br/>
        <w:t>Einen blutigen Kreuzestod,</w:t>
      </w:r>
      <w:r w:rsidRPr="00E97F5B">
        <w:rPr>
          <w:rFonts w:eastAsia="Times New Roman"/>
          <w:szCs w:val="24"/>
          <w:lang w:eastAsia="de-DE"/>
        </w:rPr>
        <w:br/>
        <w:t>Ihnen Gnade zu erwerben</w:t>
      </w:r>
      <w:r w:rsidRPr="00E97F5B">
        <w:rPr>
          <w:rFonts w:eastAsia="Times New Roman"/>
          <w:szCs w:val="24"/>
          <w:lang w:eastAsia="de-DE"/>
        </w:rPr>
        <w:br/>
        <w:t>Wer das t</w:t>
      </w:r>
      <w:r w:rsidR="005A6ACE">
        <w:rPr>
          <w:rFonts w:eastAsia="Times New Roman"/>
          <w:szCs w:val="24"/>
          <w:lang w:eastAsia="de-DE"/>
        </w:rPr>
        <w:t>u</w:t>
      </w:r>
      <w:r w:rsidRPr="00E97F5B">
        <w:rPr>
          <w:rFonts w:eastAsia="Times New Roman"/>
          <w:szCs w:val="24"/>
          <w:lang w:eastAsia="de-DE"/>
        </w:rPr>
        <w:t>n mag, der ist Gott!</w:t>
      </w:r>
    </w:p>
    <w:p w14:paraId="066AFC7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3. Ja, mein Gott ist Jesus Christus,</w:t>
      </w:r>
      <w:r w:rsidRPr="00E97F5B">
        <w:rPr>
          <w:rFonts w:eastAsia="Times New Roman"/>
          <w:szCs w:val="24"/>
          <w:lang w:eastAsia="de-DE"/>
        </w:rPr>
        <w:br/>
        <w:t>Wie der Heilige Geist mich lehrt!</w:t>
      </w:r>
      <w:r w:rsidRPr="00E97F5B">
        <w:rPr>
          <w:rFonts w:eastAsia="Times New Roman"/>
          <w:szCs w:val="24"/>
          <w:lang w:eastAsia="de-DE"/>
        </w:rPr>
        <w:br/>
        <w:t>Blick‘ in seinen Tod da siehst du’s;</w:t>
      </w:r>
      <w:r w:rsidRPr="00E97F5B">
        <w:rPr>
          <w:rFonts w:eastAsia="Times New Roman"/>
          <w:szCs w:val="24"/>
          <w:lang w:eastAsia="de-DE"/>
        </w:rPr>
        <w:br/>
        <w:t>Wer das nicht sieht, ist verkehrt.</w:t>
      </w:r>
    </w:p>
    <w:p w14:paraId="5164C1B7" w14:textId="44F725D3"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4. Gottes Torheit! Dich verehret</w:t>
      </w:r>
      <w:r w:rsidRPr="00E97F5B">
        <w:rPr>
          <w:rFonts w:eastAsia="Times New Roman"/>
          <w:szCs w:val="24"/>
          <w:lang w:eastAsia="de-DE"/>
        </w:rPr>
        <w:br/>
        <w:t>Jesu frohe Sünderschaar,</w:t>
      </w:r>
      <w:r w:rsidRPr="00E97F5B">
        <w:rPr>
          <w:rFonts w:eastAsia="Times New Roman"/>
          <w:szCs w:val="24"/>
          <w:lang w:eastAsia="de-DE"/>
        </w:rPr>
        <w:br/>
        <w:t>Die sonst keine Gottheit lehret,</w:t>
      </w:r>
      <w:r w:rsidRPr="00E97F5B">
        <w:rPr>
          <w:rFonts w:eastAsia="Times New Roman"/>
          <w:szCs w:val="24"/>
          <w:lang w:eastAsia="de-DE"/>
        </w:rPr>
        <w:br/>
        <w:t>Außer die in Christo war!</w:t>
      </w:r>
    </w:p>
    <w:p w14:paraId="21686AD1" w14:textId="77777777" w:rsidR="007216F1" w:rsidRPr="00E97F5B" w:rsidRDefault="007216F1" w:rsidP="007216F1">
      <w:pPr>
        <w:pStyle w:val="berschrift1"/>
      </w:pPr>
      <w:r w:rsidRPr="00E97F5B">
        <w:t>Herr, dein Wort, die edle Gabe</w:t>
      </w:r>
    </w:p>
    <w:p w14:paraId="3DD6858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Herr, dein Wort, die edle Gabe,</w:t>
      </w:r>
      <w:r w:rsidRPr="00E97F5B">
        <w:rPr>
          <w:rFonts w:eastAsia="Times New Roman"/>
          <w:szCs w:val="24"/>
          <w:lang w:eastAsia="de-DE"/>
        </w:rPr>
        <w:br/>
        <w:t>diesen Schatz erhalte mir;</w:t>
      </w:r>
      <w:r w:rsidRPr="00E97F5B">
        <w:rPr>
          <w:rFonts w:eastAsia="Times New Roman"/>
          <w:szCs w:val="24"/>
          <w:lang w:eastAsia="de-DE"/>
        </w:rPr>
        <w:br/>
        <w:t>denn ich zieh es aller Habe</w:t>
      </w:r>
      <w:r w:rsidRPr="00E97F5B">
        <w:rPr>
          <w:rFonts w:eastAsia="Times New Roman"/>
          <w:szCs w:val="24"/>
          <w:lang w:eastAsia="de-DE"/>
        </w:rPr>
        <w:br/>
        <w:t>und dem größten Reichtum für.</w:t>
      </w:r>
      <w:r w:rsidRPr="00E97F5B">
        <w:rPr>
          <w:rFonts w:eastAsia="Times New Roman"/>
          <w:szCs w:val="24"/>
          <w:lang w:eastAsia="de-DE"/>
        </w:rPr>
        <w:br/>
        <w:t>Wenn dein Wort nicht mehr soll gelten,</w:t>
      </w:r>
      <w:r w:rsidRPr="00E97F5B">
        <w:rPr>
          <w:rFonts w:eastAsia="Times New Roman"/>
          <w:szCs w:val="24"/>
          <w:lang w:eastAsia="de-DE"/>
        </w:rPr>
        <w:br/>
        <w:t xml:space="preserve">worauf soll der Glaube </w:t>
      </w:r>
      <w:proofErr w:type="spellStart"/>
      <w:r w:rsidRPr="00E97F5B">
        <w:rPr>
          <w:rFonts w:eastAsia="Times New Roman"/>
          <w:szCs w:val="24"/>
          <w:lang w:eastAsia="de-DE"/>
        </w:rPr>
        <w:t>ruhn</w:t>
      </w:r>
      <w:proofErr w:type="spellEnd"/>
      <w:r w:rsidRPr="00E97F5B">
        <w:rPr>
          <w:rFonts w:eastAsia="Times New Roman"/>
          <w:szCs w:val="24"/>
          <w:lang w:eastAsia="de-DE"/>
        </w:rPr>
        <w:t>?</w:t>
      </w:r>
      <w:r w:rsidRPr="00E97F5B">
        <w:rPr>
          <w:rFonts w:eastAsia="Times New Roman"/>
          <w:szCs w:val="24"/>
          <w:lang w:eastAsia="de-DE"/>
        </w:rPr>
        <w:br/>
        <w:t>Mir ist’s nicht um tausend Welten,</w:t>
      </w:r>
      <w:r w:rsidRPr="00E97F5B">
        <w:rPr>
          <w:rFonts w:eastAsia="Times New Roman"/>
          <w:szCs w:val="24"/>
          <w:lang w:eastAsia="de-DE"/>
        </w:rPr>
        <w:br/>
        <w:t>aber um dein Wort zu tun.</w:t>
      </w:r>
    </w:p>
    <w:p w14:paraId="69CD6F52" w14:textId="0325435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Halleluja, Ja und Amen!</w:t>
      </w:r>
      <w:r w:rsidRPr="00E97F5B">
        <w:rPr>
          <w:rFonts w:eastAsia="Times New Roman"/>
          <w:szCs w:val="24"/>
          <w:lang w:eastAsia="de-DE"/>
        </w:rPr>
        <w:br/>
        <w:t>Herr, du wollest auf mich sehn,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ich </w:t>
      </w:r>
      <w:proofErr w:type="spellStart"/>
      <w:r w:rsidRPr="00E97F5B">
        <w:rPr>
          <w:rFonts w:eastAsia="Times New Roman"/>
          <w:szCs w:val="24"/>
          <w:lang w:eastAsia="de-DE"/>
        </w:rPr>
        <w:t>mög</w:t>
      </w:r>
      <w:proofErr w:type="spellEnd"/>
      <w:r w:rsidRPr="00E97F5B">
        <w:rPr>
          <w:rFonts w:eastAsia="Times New Roman"/>
          <w:szCs w:val="24"/>
          <w:lang w:eastAsia="de-DE"/>
        </w:rPr>
        <w:t xml:space="preserve"> in deinem Namen</w:t>
      </w:r>
      <w:r w:rsidRPr="00E97F5B">
        <w:rPr>
          <w:rFonts w:eastAsia="Times New Roman"/>
          <w:szCs w:val="24"/>
          <w:lang w:eastAsia="de-DE"/>
        </w:rPr>
        <w:br/>
        <w:t xml:space="preserve">fest bei deinem Worte </w:t>
      </w:r>
      <w:proofErr w:type="spellStart"/>
      <w:r w:rsidRPr="00E97F5B">
        <w:rPr>
          <w:rFonts w:eastAsia="Times New Roman"/>
          <w:szCs w:val="24"/>
          <w:lang w:eastAsia="de-DE"/>
        </w:rPr>
        <w:t>stehn</w:t>
      </w:r>
      <w:proofErr w:type="spellEnd"/>
      <w:r w:rsidRPr="00E97F5B">
        <w:rPr>
          <w:rFonts w:eastAsia="Times New Roman"/>
          <w:szCs w:val="24"/>
          <w:lang w:eastAsia="de-DE"/>
        </w:rPr>
        <w:t>.</w:t>
      </w:r>
      <w:r w:rsidRPr="00E97F5B">
        <w:rPr>
          <w:rFonts w:eastAsia="Times New Roman"/>
          <w:szCs w:val="24"/>
          <w:lang w:eastAsia="de-DE"/>
        </w:rPr>
        <w:br/>
      </w:r>
      <w:r w:rsidR="00360E4E">
        <w:rPr>
          <w:rFonts w:eastAsia="Times New Roman"/>
          <w:szCs w:val="24"/>
          <w:lang w:eastAsia="de-DE"/>
        </w:rPr>
        <w:t>Lass</w:t>
      </w:r>
      <w:r w:rsidRPr="00E97F5B">
        <w:rPr>
          <w:rFonts w:eastAsia="Times New Roman"/>
          <w:szCs w:val="24"/>
          <w:lang w:eastAsia="de-DE"/>
        </w:rPr>
        <w:t xml:space="preserve"> mich eifrig sein beflissen,</w:t>
      </w:r>
      <w:r w:rsidRPr="00E97F5B">
        <w:rPr>
          <w:rFonts w:eastAsia="Times New Roman"/>
          <w:szCs w:val="24"/>
          <w:lang w:eastAsia="de-DE"/>
        </w:rPr>
        <w:br/>
        <w:t xml:space="preserve">dir zu dienen früh und </w:t>
      </w:r>
      <w:proofErr w:type="spellStart"/>
      <w:r w:rsidRPr="00E97F5B">
        <w:rPr>
          <w:rFonts w:eastAsia="Times New Roman"/>
          <w:szCs w:val="24"/>
          <w:lang w:eastAsia="de-DE"/>
        </w:rPr>
        <w:t>spat</w:t>
      </w:r>
      <w:proofErr w:type="spellEnd"/>
      <w:r w:rsidRPr="00E97F5B">
        <w:rPr>
          <w:rFonts w:eastAsia="Times New Roman"/>
          <w:szCs w:val="24"/>
          <w:lang w:eastAsia="de-DE"/>
        </w:rPr>
        <w:br/>
        <w:t>und zugleich zu deinen Füßen</w:t>
      </w:r>
      <w:r w:rsidRPr="00E97F5B">
        <w:rPr>
          <w:rFonts w:eastAsia="Times New Roman"/>
          <w:szCs w:val="24"/>
          <w:lang w:eastAsia="de-DE"/>
        </w:rPr>
        <w:br/>
        <w:t>sitzen, wie Maria tat.</w:t>
      </w:r>
    </w:p>
    <w:p w14:paraId="0934907B" w14:textId="77777777" w:rsidR="007216F1" w:rsidRPr="00E97F5B" w:rsidRDefault="007216F1" w:rsidP="007216F1">
      <w:pPr>
        <w:spacing w:before="100" w:beforeAutospacing="1" w:after="100" w:afterAutospacing="1" w:line="240" w:lineRule="auto"/>
        <w:rPr>
          <w:rFonts w:eastAsia="Times New Roman"/>
          <w:i/>
          <w:szCs w:val="24"/>
          <w:lang w:eastAsia="de-DE"/>
        </w:rPr>
      </w:pPr>
      <w:r w:rsidRPr="00E97F5B">
        <w:rPr>
          <w:rFonts w:eastAsia="Times New Roman"/>
          <w:i/>
          <w:szCs w:val="24"/>
          <w:lang w:eastAsia="de-DE"/>
        </w:rPr>
        <w:t>(1725)</w:t>
      </w:r>
    </w:p>
    <w:p w14:paraId="4097838B" w14:textId="77777777" w:rsidR="007216F1" w:rsidRPr="00E97F5B" w:rsidRDefault="007216F1" w:rsidP="007216F1">
      <w:pPr>
        <w:pStyle w:val="berschrift1"/>
      </w:pPr>
      <w:r w:rsidRPr="00E97F5B">
        <w:t>Herr Jesu Christ, du heller Tag</w:t>
      </w:r>
    </w:p>
    <w:p w14:paraId="0F9E429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Herr Jesu Christ, du heller Tag,</w:t>
      </w:r>
      <w:r w:rsidRPr="00E97F5B">
        <w:rPr>
          <w:rFonts w:eastAsia="Times New Roman"/>
          <w:szCs w:val="24"/>
          <w:lang w:eastAsia="de-DE"/>
        </w:rPr>
        <w:br/>
        <w:t>Der einst für uns im Finstern lag, –</w:t>
      </w:r>
      <w:r w:rsidRPr="00E97F5B">
        <w:rPr>
          <w:rFonts w:eastAsia="Times New Roman"/>
          <w:szCs w:val="24"/>
          <w:lang w:eastAsia="de-DE"/>
        </w:rPr>
        <w:br/>
        <w:t>Den jeder Morgenstern gelobt,</w:t>
      </w:r>
      <w:r w:rsidRPr="00E97F5B">
        <w:rPr>
          <w:rFonts w:eastAsia="Times New Roman"/>
          <w:szCs w:val="24"/>
          <w:lang w:eastAsia="de-DE"/>
        </w:rPr>
        <w:br/>
        <w:t>Eh‘ Du Dich uns als Mensch erprobt:</w:t>
      </w:r>
    </w:p>
    <w:p w14:paraId="456C6AB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Willkommen, o du reine Seel‘</w:t>
      </w:r>
      <w:r w:rsidRPr="00E97F5B">
        <w:rPr>
          <w:rFonts w:eastAsia="Times New Roman"/>
          <w:szCs w:val="24"/>
          <w:lang w:eastAsia="de-DE"/>
        </w:rPr>
        <w:br/>
        <w:t>In dieser Welt, Immanuel!</w:t>
      </w:r>
      <w:r w:rsidRPr="00E97F5B">
        <w:rPr>
          <w:rFonts w:eastAsia="Times New Roman"/>
          <w:szCs w:val="24"/>
          <w:lang w:eastAsia="de-DE"/>
        </w:rPr>
        <w:br/>
        <w:t>Wär auch dein Leib ganz fein und rein:</w:t>
      </w:r>
      <w:r w:rsidRPr="00E97F5B">
        <w:rPr>
          <w:rFonts w:eastAsia="Times New Roman"/>
          <w:szCs w:val="24"/>
          <w:lang w:eastAsia="de-DE"/>
        </w:rPr>
        <w:br/>
        <w:t>Er muss Dir doch beschwerlich sein.</w:t>
      </w:r>
    </w:p>
    <w:p w14:paraId="6B462D7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3.) Willkommen mit dem Heilsgeruch</w:t>
      </w:r>
      <w:r w:rsidRPr="00E97F5B">
        <w:rPr>
          <w:rFonts w:eastAsia="Times New Roman"/>
          <w:szCs w:val="24"/>
          <w:lang w:eastAsia="de-DE"/>
        </w:rPr>
        <w:br/>
        <w:t>In unsrer Menschheit voller Fluch!</w:t>
      </w:r>
      <w:r w:rsidRPr="00E97F5B">
        <w:rPr>
          <w:rFonts w:eastAsia="Times New Roman"/>
          <w:szCs w:val="24"/>
          <w:lang w:eastAsia="de-DE"/>
        </w:rPr>
        <w:br/>
        <w:t>Sie ist fast unausstehlich noch, –</w:t>
      </w:r>
      <w:r w:rsidRPr="00E97F5B">
        <w:rPr>
          <w:rFonts w:eastAsia="Times New Roman"/>
          <w:szCs w:val="24"/>
          <w:lang w:eastAsia="de-DE"/>
        </w:rPr>
        <w:br/>
        <w:t>Dein Freuden-Öl versüßt sie doch.</w:t>
      </w:r>
    </w:p>
    <w:p w14:paraId="7E4A2EC6" w14:textId="5872D88E"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4.) Vom hohen Himmel kamst Du her</w:t>
      </w:r>
      <w:r w:rsidRPr="00E97F5B">
        <w:rPr>
          <w:rFonts w:eastAsia="Times New Roman"/>
          <w:szCs w:val="24"/>
          <w:lang w:eastAsia="de-DE"/>
        </w:rPr>
        <w:br/>
        <w:t>Mit einer Botschaft segensschwer.</w:t>
      </w:r>
      <w:r w:rsidRPr="00E97F5B">
        <w:rPr>
          <w:rFonts w:eastAsia="Times New Roman"/>
          <w:szCs w:val="24"/>
          <w:lang w:eastAsia="de-DE"/>
        </w:rPr>
        <w:br/>
        <w:t>Man dacht‘, wir sehn ums Bild des Herrn, –</w:t>
      </w:r>
      <w:r w:rsidRPr="00E97F5B">
        <w:rPr>
          <w:rFonts w:eastAsia="Times New Roman"/>
          <w:szCs w:val="24"/>
          <w:lang w:eastAsia="de-DE"/>
        </w:rPr>
        <w:br/>
        <w:t xml:space="preserve">Du aber dachtest: </w:t>
      </w:r>
      <w:r w:rsidRPr="00E97F5B">
        <w:rPr>
          <w:rFonts w:eastAsia="Times New Roman"/>
          <w:b/>
          <w:bCs/>
          <w:szCs w:val="24"/>
          <w:lang w:eastAsia="de-DE"/>
        </w:rPr>
        <w:t>Das</w:t>
      </w:r>
      <w:r w:rsidRPr="00E97F5B">
        <w:rPr>
          <w:rFonts w:eastAsia="Times New Roman"/>
          <w:szCs w:val="24"/>
          <w:lang w:eastAsia="de-DE"/>
        </w:rPr>
        <w:t xml:space="preserve"> sei fern!</w:t>
      </w:r>
    </w:p>
    <w:p w14:paraId="7EF1635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5.) Die Engel in dem Himmelslicht,</w:t>
      </w:r>
      <w:r w:rsidRPr="00E97F5B">
        <w:rPr>
          <w:rFonts w:eastAsia="Times New Roman"/>
          <w:szCs w:val="24"/>
          <w:lang w:eastAsia="de-DE"/>
        </w:rPr>
        <w:br/>
        <w:t>Die gaben jauchzenden Bericht.</w:t>
      </w:r>
      <w:r w:rsidRPr="00E97F5B">
        <w:rPr>
          <w:rFonts w:eastAsia="Times New Roman"/>
          <w:szCs w:val="24"/>
          <w:lang w:eastAsia="de-DE"/>
        </w:rPr>
        <w:br/>
        <w:t>Welch‘ ein unschätzbar Gnadenlos</w:t>
      </w:r>
      <w:r w:rsidRPr="00E97F5B">
        <w:rPr>
          <w:rFonts w:eastAsia="Times New Roman"/>
          <w:szCs w:val="24"/>
          <w:lang w:eastAsia="de-DE"/>
        </w:rPr>
        <w:br/>
        <w:t>Vom Himmel zu uns niederfloss.</w:t>
      </w:r>
    </w:p>
    <w:p w14:paraId="0D7C820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6.) Kaum dass das Kind in Windeln stöhnt,</w:t>
      </w:r>
      <w:r w:rsidRPr="00E97F5B">
        <w:rPr>
          <w:rFonts w:eastAsia="Times New Roman"/>
          <w:szCs w:val="24"/>
          <w:lang w:eastAsia="de-DE"/>
        </w:rPr>
        <w:br/>
        <w:t>So singen sie: Ihr seid versöhnt!</w:t>
      </w:r>
      <w:r w:rsidRPr="00E97F5B">
        <w:rPr>
          <w:rFonts w:eastAsia="Times New Roman"/>
          <w:szCs w:val="24"/>
          <w:lang w:eastAsia="de-DE"/>
        </w:rPr>
        <w:br/>
        <w:t>Kaum reicht die Mutter ihm die Brust,</w:t>
      </w:r>
      <w:r w:rsidRPr="00E97F5B">
        <w:rPr>
          <w:rFonts w:eastAsia="Times New Roman"/>
          <w:szCs w:val="24"/>
          <w:lang w:eastAsia="de-DE"/>
        </w:rPr>
        <w:br/>
        <w:t>So singen sie von Gotteslust.</w:t>
      </w:r>
    </w:p>
    <w:p w14:paraId="7C9531C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7.) Das Kind, es rührte sich allhie,</w:t>
      </w:r>
      <w:r w:rsidRPr="00E97F5B">
        <w:rPr>
          <w:rFonts w:eastAsia="Times New Roman"/>
          <w:szCs w:val="24"/>
          <w:lang w:eastAsia="de-DE"/>
        </w:rPr>
        <w:br/>
        <w:t>Es sagte nichts und weinte nie,</w:t>
      </w:r>
      <w:r w:rsidRPr="00E97F5B">
        <w:rPr>
          <w:rFonts w:eastAsia="Times New Roman"/>
          <w:szCs w:val="24"/>
          <w:lang w:eastAsia="de-DE"/>
        </w:rPr>
        <w:br/>
        <w:t>Was nicht dem menschlichen Geschlecht</w:t>
      </w:r>
      <w:r w:rsidRPr="00E97F5B">
        <w:rPr>
          <w:rFonts w:eastAsia="Times New Roman"/>
          <w:szCs w:val="24"/>
          <w:lang w:eastAsia="de-DE"/>
        </w:rPr>
        <w:br/>
        <w:t>Erbarmung, Trost und Leben brächt‘.</w:t>
      </w:r>
    </w:p>
    <w:p w14:paraId="02A3034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8.) Kommt aber lernbegierig her,</w:t>
      </w:r>
      <w:r w:rsidRPr="00E97F5B">
        <w:rPr>
          <w:rFonts w:eastAsia="Times New Roman"/>
          <w:szCs w:val="24"/>
          <w:lang w:eastAsia="de-DE"/>
        </w:rPr>
        <w:br/>
        <w:t>Ihr, denen Schweigen wird so schwer!</w:t>
      </w:r>
      <w:r w:rsidRPr="00E97F5B">
        <w:rPr>
          <w:rFonts w:eastAsia="Times New Roman"/>
          <w:szCs w:val="24"/>
          <w:lang w:eastAsia="de-DE"/>
        </w:rPr>
        <w:br/>
        <w:t>D e r Mensch verschwieg wohl dreißig Jahr‘</w:t>
      </w:r>
      <w:r w:rsidRPr="00E97F5B">
        <w:rPr>
          <w:rFonts w:eastAsia="Times New Roman"/>
          <w:szCs w:val="24"/>
          <w:lang w:eastAsia="de-DE"/>
        </w:rPr>
        <w:br/>
        <w:t xml:space="preserve">Die </w:t>
      </w:r>
      <w:proofErr w:type="spellStart"/>
      <w:r w:rsidRPr="00E97F5B">
        <w:rPr>
          <w:rFonts w:eastAsia="Times New Roman"/>
          <w:szCs w:val="24"/>
          <w:lang w:eastAsia="de-DE"/>
        </w:rPr>
        <w:t>Sach</w:t>
      </w:r>
      <w:proofErr w:type="spellEnd"/>
      <w:r w:rsidRPr="00E97F5B">
        <w:rPr>
          <w:rFonts w:eastAsia="Times New Roman"/>
          <w:szCs w:val="24"/>
          <w:lang w:eastAsia="de-DE"/>
        </w:rPr>
        <w:t>‘, um die Er kommen war.</w:t>
      </w:r>
    </w:p>
    <w:p w14:paraId="42C14A9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9.) Da sehet Ihn, den Jüngling, an,</w:t>
      </w:r>
      <w:r w:rsidRPr="00E97F5B">
        <w:rPr>
          <w:rFonts w:eastAsia="Times New Roman"/>
          <w:szCs w:val="24"/>
          <w:lang w:eastAsia="de-DE"/>
        </w:rPr>
        <w:br/>
        <w:t>Den Wagner und den Zimmermann!</w:t>
      </w:r>
      <w:r w:rsidRPr="00E97F5B">
        <w:rPr>
          <w:rFonts w:eastAsia="Times New Roman"/>
          <w:szCs w:val="24"/>
          <w:lang w:eastAsia="de-DE"/>
        </w:rPr>
        <w:br/>
        <w:t>Ach, Schade ist’s für Pflug und Egg‘, –</w:t>
      </w:r>
      <w:r w:rsidRPr="00E97F5B">
        <w:rPr>
          <w:rFonts w:eastAsia="Times New Roman"/>
          <w:szCs w:val="24"/>
          <w:lang w:eastAsia="de-DE"/>
        </w:rPr>
        <w:br/>
        <w:t>Darüber Ihm die Zeit geht weg!</w:t>
      </w:r>
    </w:p>
    <w:p w14:paraId="0C57DC4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10.) Die heilige Dreieinigkeit</w:t>
      </w:r>
      <w:r w:rsidRPr="00E97F5B">
        <w:rPr>
          <w:rFonts w:eastAsia="Times New Roman"/>
          <w:szCs w:val="24"/>
          <w:lang w:eastAsia="de-DE"/>
        </w:rPr>
        <w:br/>
        <w:t>Verliert wohl nichts an ihrer Zeit,</w:t>
      </w:r>
      <w:r w:rsidRPr="00E97F5B">
        <w:rPr>
          <w:rFonts w:eastAsia="Times New Roman"/>
          <w:szCs w:val="24"/>
          <w:lang w:eastAsia="de-DE"/>
        </w:rPr>
        <w:br/>
        <w:t>Den Engeln wird es auch nicht bang. –</w:t>
      </w:r>
      <w:r w:rsidRPr="00E97F5B">
        <w:rPr>
          <w:rFonts w:eastAsia="Times New Roman"/>
          <w:szCs w:val="24"/>
          <w:lang w:eastAsia="de-DE"/>
        </w:rPr>
        <w:br/>
      </w:r>
      <w:r w:rsidRPr="00E97F5B">
        <w:rPr>
          <w:rFonts w:eastAsia="Times New Roman"/>
          <w:b/>
          <w:bCs/>
          <w:szCs w:val="24"/>
          <w:lang w:eastAsia="de-DE"/>
        </w:rPr>
        <w:t>Uns</w:t>
      </w:r>
      <w:r w:rsidRPr="00E97F5B">
        <w:rPr>
          <w:rFonts w:eastAsia="Times New Roman"/>
          <w:szCs w:val="24"/>
          <w:lang w:eastAsia="de-DE"/>
        </w:rPr>
        <w:t xml:space="preserve"> währen dreißig Jahre lang.</w:t>
      </w:r>
    </w:p>
    <w:p w14:paraId="21AB4519" w14:textId="6F486B83"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11.) Nun sitzt Er achtzehnhundert Jahr‘</w:t>
      </w:r>
      <w:r w:rsidRPr="00E97F5B">
        <w:rPr>
          <w:rFonts w:eastAsia="Times New Roman"/>
          <w:szCs w:val="24"/>
          <w:lang w:eastAsia="de-DE"/>
        </w:rPr>
        <w:br/>
        <w:t>Dort oben wieder, wo Er war.</w:t>
      </w:r>
      <w:r w:rsidRPr="00E97F5B">
        <w:rPr>
          <w:rFonts w:eastAsia="Times New Roman"/>
          <w:szCs w:val="24"/>
          <w:lang w:eastAsia="de-DE"/>
        </w:rPr>
        <w:br/>
        <w:t>Seitdem Er tot am Kreu</w:t>
      </w:r>
      <w:r w:rsidR="005A6ACE">
        <w:rPr>
          <w:rFonts w:eastAsia="Times New Roman"/>
          <w:szCs w:val="24"/>
          <w:lang w:eastAsia="de-DE"/>
        </w:rPr>
        <w:t>z</w:t>
      </w:r>
      <w:r w:rsidRPr="00E97F5B">
        <w:rPr>
          <w:rFonts w:eastAsia="Times New Roman"/>
          <w:szCs w:val="24"/>
          <w:lang w:eastAsia="de-DE"/>
        </w:rPr>
        <w:t>e hing</w:t>
      </w:r>
      <w:r w:rsidRPr="00E97F5B">
        <w:rPr>
          <w:rFonts w:eastAsia="Times New Roman"/>
          <w:szCs w:val="24"/>
          <w:lang w:eastAsia="de-DE"/>
        </w:rPr>
        <w:br/>
        <w:t>Und aus dem Grab zum Vater ging.</w:t>
      </w:r>
    </w:p>
    <w:p w14:paraId="4286A2B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12.) Das ist schon sechzigmal so lang,</w:t>
      </w:r>
      <w:r w:rsidRPr="00E97F5B">
        <w:rPr>
          <w:rFonts w:eastAsia="Times New Roman"/>
          <w:szCs w:val="24"/>
          <w:lang w:eastAsia="de-DE"/>
        </w:rPr>
        <w:br/>
        <w:t>Als sein huldreicher Erdengang.</w:t>
      </w:r>
      <w:r w:rsidRPr="00E97F5B">
        <w:rPr>
          <w:rFonts w:eastAsia="Times New Roman"/>
          <w:szCs w:val="24"/>
          <w:lang w:eastAsia="de-DE"/>
        </w:rPr>
        <w:br/>
        <w:t>Die Zeit geht hin mit Lieb und Lob,</w:t>
      </w:r>
      <w:r w:rsidRPr="00E97F5B">
        <w:rPr>
          <w:rFonts w:eastAsia="Times New Roman"/>
          <w:szCs w:val="24"/>
          <w:lang w:eastAsia="de-DE"/>
        </w:rPr>
        <w:br/>
        <w:t>Doch sehnt gar manches sich darob.</w:t>
      </w:r>
    </w:p>
    <w:p w14:paraId="421DA0D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13.) Wir bitten, Herr, Dich insgemein,</w:t>
      </w:r>
      <w:r w:rsidRPr="00E97F5B">
        <w:rPr>
          <w:rFonts w:eastAsia="Times New Roman"/>
          <w:szCs w:val="24"/>
          <w:lang w:eastAsia="de-DE"/>
        </w:rPr>
        <w:br/>
        <w:t>komm wieder, wenn es Zeit wird sein!</w:t>
      </w:r>
      <w:r w:rsidRPr="00E97F5B">
        <w:rPr>
          <w:rFonts w:eastAsia="Times New Roman"/>
          <w:szCs w:val="24"/>
          <w:lang w:eastAsia="de-DE"/>
        </w:rPr>
        <w:br/>
        <w:t>Du aber rufst uns feierlich:</w:t>
      </w:r>
      <w:r w:rsidRPr="00E97F5B">
        <w:rPr>
          <w:rFonts w:eastAsia="Times New Roman"/>
          <w:szCs w:val="24"/>
          <w:lang w:eastAsia="de-DE"/>
        </w:rPr>
        <w:br/>
        <w:t>Seid ihr denn auch bereit für mich? –</w:t>
      </w:r>
    </w:p>
    <w:p w14:paraId="05AF7DA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14.) Ja, wenn schon alles recht getan</w:t>
      </w:r>
      <w:r w:rsidRPr="00E97F5B">
        <w:rPr>
          <w:rFonts w:eastAsia="Times New Roman"/>
          <w:szCs w:val="24"/>
          <w:lang w:eastAsia="de-DE"/>
        </w:rPr>
        <w:br/>
        <w:t xml:space="preserve">Und wenn Du </w:t>
      </w:r>
      <w:proofErr w:type="spellStart"/>
      <w:r w:rsidRPr="00E97F5B">
        <w:rPr>
          <w:rFonts w:eastAsia="Times New Roman"/>
          <w:szCs w:val="24"/>
          <w:lang w:eastAsia="de-DE"/>
        </w:rPr>
        <w:t>fändst</w:t>
      </w:r>
      <w:proofErr w:type="spellEnd"/>
      <w:r w:rsidRPr="00E97F5B">
        <w:rPr>
          <w:rFonts w:eastAsia="Times New Roman"/>
          <w:szCs w:val="24"/>
          <w:lang w:eastAsia="de-DE"/>
        </w:rPr>
        <w:t xml:space="preserve"> nach deinem Plan</w:t>
      </w:r>
      <w:r w:rsidRPr="00E97F5B">
        <w:rPr>
          <w:rFonts w:eastAsia="Times New Roman"/>
          <w:szCs w:val="24"/>
          <w:lang w:eastAsia="de-DE"/>
        </w:rPr>
        <w:br/>
        <w:t>Und deinem Wunsch dein Haus gemacht,</w:t>
      </w:r>
      <w:r w:rsidRPr="00E97F5B">
        <w:rPr>
          <w:rFonts w:eastAsia="Times New Roman"/>
          <w:szCs w:val="24"/>
          <w:lang w:eastAsia="de-DE"/>
        </w:rPr>
        <w:br/>
        <w:t>Du kämst vielleicht die nächste Nacht!</w:t>
      </w:r>
    </w:p>
    <w:p w14:paraId="3874D9BF" w14:textId="77777777" w:rsidR="007216F1" w:rsidRDefault="007216F1" w:rsidP="007216F1">
      <w:pPr>
        <w:pStyle w:val="berschrift1"/>
      </w:pPr>
      <w:r w:rsidRPr="00E97F5B">
        <w:t>HErr! siehe Deinen bösen Knecht</w:t>
      </w:r>
    </w:p>
    <w:p w14:paraId="75D238F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HErr! siehe Deinen bösen Knecht</w:t>
      </w:r>
      <w:r w:rsidRPr="00E97F5B">
        <w:rPr>
          <w:rFonts w:eastAsia="Times New Roman"/>
          <w:szCs w:val="24"/>
          <w:lang w:eastAsia="de-DE"/>
        </w:rPr>
        <w:br/>
        <w:t>Zu Deinen Füßen liegen,</w:t>
      </w:r>
      <w:r w:rsidRPr="00E97F5B">
        <w:rPr>
          <w:rFonts w:eastAsia="Times New Roman"/>
          <w:szCs w:val="24"/>
          <w:lang w:eastAsia="de-DE"/>
        </w:rPr>
        <w:br/>
        <w:t>Und, ferne von dem Kinderrecht,</w:t>
      </w:r>
      <w:r w:rsidRPr="00E97F5B">
        <w:rPr>
          <w:rFonts w:eastAsia="Times New Roman"/>
          <w:szCs w:val="24"/>
          <w:lang w:eastAsia="de-DE"/>
        </w:rPr>
        <w:br/>
        <w:t xml:space="preserve">Sich tief im Staube schmiegen! </w:t>
      </w:r>
    </w:p>
    <w:p w14:paraId="1CDF7D7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Ich kann mir ja kein gut Gesicht</w:t>
      </w:r>
      <w:r w:rsidRPr="00E97F5B">
        <w:rPr>
          <w:rFonts w:eastAsia="Times New Roman"/>
          <w:szCs w:val="24"/>
          <w:lang w:eastAsia="de-DE"/>
        </w:rPr>
        <w:br/>
        <w:t>Von meinem HErrn versprechen,</w:t>
      </w:r>
      <w:r w:rsidRPr="00E97F5B">
        <w:rPr>
          <w:rFonts w:eastAsia="Times New Roman"/>
          <w:szCs w:val="24"/>
          <w:lang w:eastAsia="de-DE"/>
        </w:rPr>
        <w:br/>
        <w:t>Weil ich Sein gnadenvolles Licht</w:t>
      </w:r>
      <w:r w:rsidRPr="00E97F5B">
        <w:rPr>
          <w:rFonts w:eastAsia="Times New Roman"/>
          <w:szCs w:val="24"/>
          <w:lang w:eastAsia="de-DE"/>
        </w:rPr>
        <w:br/>
        <w:t xml:space="preserve">In mir gesucht zu schwächen. </w:t>
      </w:r>
    </w:p>
    <w:p w14:paraId="44DD519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Wie oft zog dieses Gnadenlicht</w:t>
      </w:r>
      <w:r w:rsidRPr="00E97F5B">
        <w:rPr>
          <w:rFonts w:eastAsia="Times New Roman"/>
          <w:szCs w:val="24"/>
          <w:lang w:eastAsia="de-DE"/>
        </w:rPr>
        <w:br/>
        <w:t>Mich hin zu Deinem Sohne!</w:t>
      </w:r>
      <w:r w:rsidRPr="00E97F5B">
        <w:rPr>
          <w:rFonts w:eastAsia="Times New Roman"/>
          <w:szCs w:val="24"/>
          <w:lang w:eastAsia="de-DE"/>
        </w:rPr>
        <w:br/>
        <w:t xml:space="preserve">Wie oft, o König, </w:t>
      </w:r>
      <w:proofErr w:type="spellStart"/>
      <w:r w:rsidRPr="00E97F5B">
        <w:rPr>
          <w:rFonts w:eastAsia="Times New Roman"/>
          <w:szCs w:val="24"/>
          <w:lang w:eastAsia="de-DE"/>
        </w:rPr>
        <w:t>neigt’st</w:t>
      </w:r>
      <w:proofErr w:type="spellEnd"/>
      <w:r w:rsidRPr="00E97F5B">
        <w:rPr>
          <w:rFonts w:eastAsia="Times New Roman"/>
          <w:szCs w:val="24"/>
          <w:lang w:eastAsia="de-DE"/>
        </w:rPr>
        <w:t xml:space="preserve"> Du nicht</w:t>
      </w:r>
      <w:r w:rsidRPr="00E97F5B">
        <w:rPr>
          <w:rFonts w:eastAsia="Times New Roman"/>
          <w:szCs w:val="24"/>
          <w:lang w:eastAsia="de-DE"/>
        </w:rPr>
        <w:br/>
        <w:t xml:space="preserve">Den Zepter von dem Throne! </w:t>
      </w:r>
    </w:p>
    <w:p w14:paraId="7990D8E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aber die in Unverstand</w:t>
      </w:r>
      <w:r w:rsidRPr="00E97F5B">
        <w:rPr>
          <w:rFonts w:eastAsia="Times New Roman"/>
          <w:szCs w:val="24"/>
          <w:lang w:eastAsia="de-DE"/>
        </w:rPr>
        <w:br/>
      </w:r>
      <w:proofErr w:type="spellStart"/>
      <w:r w:rsidRPr="00E97F5B">
        <w:rPr>
          <w:rFonts w:eastAsia="Times New Roman"/>
          <w:szCs w:val="24"/>
          <w:lang w:eastAsia="de-DE"/>
        </w:rPr>
        <w:t>Dahingesunk’ne</w:t>
      </w:r>
      <w:proofErr w:type="spellEnd"/>
      <w:r w:rsidRPr="00E97F5B">
        <w:rPr>
          <w:rFonts w:eastAsia="Times New Roman"/>
          <w:szCs w:val="24"/>
          <w:lang w:eastAsia="de-DE"/>
        </w:rPr>
        <w:t xml:space="preserve"> Seele</w:t>
      </w:r>
      <w:r w:rsidRPr="00E97F5B">
        <w:rPr>
          <w:rFonts w:eastAsia="Times New Roman"/>
          <w:szCs w:val="24"/>
          <w:lang w:eastAsia="de-DE"/>
        </w:rPr>
        <w:br/>
      </w:r>
      <w:proofErr w:type="spellStart"/>
      <w:r w:rsidRPr="00E97F5B">
        <w:rPr>
          <w:rFonts w:eastAsia="Times New Roman"/>
          <w:szCs w:val="24"/>
          <w:lang w:eastAsia="de-DE"/>
        </w:rPr>
        <w:t>Beliebete</w:t>
      </w:r>
      <w:proofErr w:type="spellEnd"/>
      <w:r w:rsidRPr="00E97F5B">
        <w:rPr>
          <w:rFonts w:eastAsia="Times New Roman"/>
          <w:szCs w:val="24"/>
          <w:lang w:eastAsia="de-DE"/>
        </w:rPr>
        <w:t xml:space="preserve"> den Kindertand</w:t>
      </w:r>
      <w:r w:rsidRPr="00E97F5B">
        <w:rPr>
          <w:rFonts w:eastAsia="Times New Roman"/>
          <w:szCs w:val="24"/>
          <w:lang w:eastAsia="de-DE"/>
        </w:rPr>
        <w:br/>
        <w:t xml:space="preserve">Der armen Leibeshöhle. </w:t>
      </w:r>
    </w:p>
    <w:p w14:paraId="44DD690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Jetzt macht mich mein Gewissen rot:</w:t>
      </w:r>
      <w:r w:rsidRPr="00E97F5B">
        <w:rPr>
          <w:rFonts w:eastAsia="Times New Roman"/>
          <w:szCs w:val="24"/>
          <w:lang w:eastAsia="de-DE"/>
        </w:rPr>
        <w:br/>
        <w:t>Mich schrecken die Gedanken:</w:t>
      </w:r>
      <w:r w:rsidRPr="00E97F5B">
        <w:rPr>
          <w:rFonts w:eastAsia="Times New Roman"/>
          <w:szCs w:val="24"/>
          <w:lang w:eastAsia="de-DE"/>
        </w:rPr>
        <w:br/>
        <w:t>Der Feind verklagt mich, und die Not</w:t>
      </w:r>
      <w:r w:rsidRPr="00E97F5B">
        <w:rPr>
          <w:rFonts w:eastAsia="Times New Roman"/>
          <w:szCs w:val="24"/>
          <w:lang w:eastAsia="de-DE"/>
        </w:rPr>
        <w:br/>
        <w:t xml:space="preserve">Durchreißet alle Schranken. </w:t>
      </w:r>
    </w:p>
    <w:p w14:paraId="7D135FB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Ich bin von manchem Herzensstoß</w:t>
      </w:r>
      <w:r w:rsidRPr="00E97F5B">
        <w:rPr>
          <w:rFonts w:eastAsia="Times New Roman"/>
          <w:szCs w:val="24"/>
          <w:lang w:eastAsia="de-DE"/>
        </w:rPr>
        <w:br/>
        <w:t>Erschüttert, matt und müde;</w:t>
      </w:r>
      <w:r w:rsidRPr="00E97F5B">
        <w:rPr>
          <w:rFonts w:eastAsia="Times New Roman"/>
          <w:szCs w:val="24"/>
          <w:lang w:eastAsia="de-DE"/>
        </w:rPr>
        <w:br/>
        <w:t xml:space="preserve">Wie </w:t>
      </w:r>
      <w:proofErr w:type="spellStart"/>
      <w:r w:rsidRPr="00E97F5B">
        <w:rPr>
          <w:rFonts w:eastAsia="Times New Roman"/>
          <w:szCs w:val="24"/>
          <w:lang w:eastAsia="de-DE"/>
        </w:rPr>
        <w:t>werd</w:t>
      </w:r>
      <w:proofErr w:type="spellEnd"/>
      <w:r w:rsidRPr="00E97F5B">
        <w:rPr>
          <w:rFonts w:eastAsia="Times New Roman"/>
          <w:szCs w:val="24"/>
          <w:lang w:eastAsia="de-DE"/>
        </w:rPr>
        <w:t>‘ ich meiner Schulden los?</w:t>
      </w:r>
      <w:r w:rsidRPr="00E97F5B">
        <w:rPr>
          <w:rFonts w:eastAsia="Times New Roman"/>
          <w:szCs w:val="24"/>
          <w:lang w:eastAsia="de-DE"/>
        </w:rPr>
        <w:br/>
        <w:t xml:space="preserve">Wie find‘ ich wieder Friede? </w:t>
      </w:r>
    </w:p>
    <w:p w14:paraId="6B4D2EA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Sieh‘ da, mein Heil! ich kenne Dich</w:t>
      </w:r>
      <w:r w:rsidRPr="00E97F5B">
        <w:rPr>
          <w:rFonts w:eastAsia="Times New Roman"/>
          <w:szCs w:val="24"/>
          <w:lang w:eastAsia="de-DE"/>
        </w:rPr>
        <w:br/>
        <w:t>An Deiner Augen Strahlen:</w:t>
      </w:r>
      <w:r w:rsidRPr="00E97F5B">
        <w:rPr>
          <w:rFonts w:eastAsia="Times New Roman"/>
          <w:szCs w:val="24"/>
          <w:lang w:eastAsia="de-DE"/>
        </w:rPr>
        <w:br/>
        <w:t xml:space="preserve">Du kannst, auch glaub‘ ich </w:t>
      </w:r>
      <w:proofErr w:type="spellStart"/>
      <w:r w:rsidRPr="00E97F5B">
        <w:rPr>
          <w:rFonts w:eastAsia="Times New Roman"/>
          <w:szCs w:val="24"/>
          <w:lang w:eastAsia="de-DE"/>
        </w:rPr>
        <w:t>festiglich</w:t>
      </w:r>
      <w:proofErr w:type="spellEnd"/>
      <w:r w:rsidRPr="00E97F5B">
        <w:rPr>
          <w:rFonts w:eastAsia="Times New Roman"/>
          <w:szCs w:val="24"/>
          <w:lang w:eastAsia="de-DE"/>
        </w:rPr>
        <w:t>,</w:t>
      </w:r>
      <w:r w:rsidRPr="00E97F5B">
        <w:rPr>
          <w:rFonts w:eastAsia="Times New Roman"/>
          <w:szCs w:val="24"/>
          <w:lang w:eastAsia="de-DE"/>
        </w:rPr>
        <w:br/>
        <w:t xml:space="preserve">Du wirst für mich bezahlen! </w:t>
      </w:r>
    </w:p>
    <w:p w14:paraId="0B0397B6" w14:textId="77777777" w:rsidR="007216F1" w:rsidRPr="00E97F5B" w:rsidRDefault="007216F1" w:rsidP="007216F1">
      <w:pPr>
        <w:pStyle w:val="berschrift1"/>
      </w:pPr>
      <w:r w:rsidRPr="00E97F5B">
        <w:t>Herz und Herz vereint zusammen</w:t>
      </w:r>
    </w:p>
    <w:p w14:paraId="23DFC8E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Herz und Herz vereint zusammen</w:t>
      </w:r>
      <w:r w:rsidRPr="00E97F5B">
        <w:rPr>
          <w:rFonts w:eastAsia="Times New Roman"/>
          <w:szCs w:val="24"/>
          <w:lang w:eastAsia="de-DE"/>
        </w:rPr>
        <w:br/>
        <w:t>Sucht in Gottes Herzen Ruh‘;</w:t>
      </w:r>
      <w:r w:rsidRPr="00E97F5B">
        <w:rPr>
          <w:rFonts w:eastAsia="Times New Roman"/>
          <w:szCs w:val="24"/>
          <w:lang w:eastAsia="de-DE"/>
        </w:rPr>
        <w:br/>
        <w:t>Lasset eure Liebesflammen</w:t>
      </w:r>
      <w:r w:rsidRPr="00E97F5B">
        <w:rPr>
          <w:rFonts w:eastAsia="Times New Roman"/>
          <w:szCs w:val="24"/>
          <w:lang w:eastAsia="de-DE"/>
        </w:rPr>
        <w:br/>
        <w:t>Lodern auf den Heiland zu!</w:t>
      </w:r>
      <w:r w:rsidRPr="00E97F5B">
        <w:rPr>
          <w:rFonts w:eastAsia="Times New Roman"/>
          <w:szCs w:val="24"/>
          <w:lang w:eastAsia="de-DE"/>
        </w:rPr>
        <w:br/>
        <w:t>Er das Haupt, wir Seine Glieder;</w:t>
      </w:r>
      <w:r w:rsidRPr="00E97F5B">
        <w:rPr>
          <w:rFonts w:eastAsia="Times New Roman"/>
          <w:szCs w:val="24"/>
          <w:lang w:eastAsia="de-DE"/>
        </w:rPr>
        <w:br/>
        <w:t>Er das Licht, und wir der Schein;</w:t>
      </w:r>
      <w:r w:rsidRPr="00E97F5B">
        <w:rPr>
          <w:rFonts w:eastAsia="Times New Roman"/>
          <w:szCs w:val="24"/>
          <w:lang w:eastAsia="de-DE"/>
        </w:rPr>
        <w:br/>
        <w:t>Er der Meister, wir die Brüder,</w:t>
      </w:r>
      <w:r w:rsidRPr="00E97F5B">
        <w:rPr>
          <w:rFonts w:eastAsia="Times New Roman"/>
          <w:szCs w:val="24"/>
          <w:lang w:eastAsia="de-DE"/>
        </w:rPr>
        <w:br/>
        <w:t>Er ist unser, wir sind Sein!</w:t>
      </w:r>
    </w:p>
    <w:p w14:paraId="5B2B311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Kommt, ach kommt, ihr Gnadenkinder,</w:t>
      </w:r>
      <w:r w:rsidRPr="00E97F5B">
        <w:rPr>
          <w:rFonts w:eastAsia="Times New Roman"/>
          <w:szCs w:val="24"/>
          <w:lang w:eastAsia="de-DE"/>
        </w:rPr>
        <w:br/>
        <w:t>Und erneuert euren Bund!</w:t>
      </w:r>
      <w:r w:rsidRPr="00E97F5B">
        <w:rPr>
          <w:rFonts w:eastAsia="Times New Roman"/>
          <w:szCs w:val="24"/>
          <w:lang w:eastAsia="de-DE"/>
        </w:rPr>
        <w:br/>
        <w:t>Schwöret unserm Überwinder</w:t>
      </w:r>
      <w:r w:rsidRPr="00E97F5B">
        <w:rPr>
          <w:rFonts w:eastAsia="Times New Roman"/>
          <w:szCs w:val="24"/>
          <w:lang w:eastAsia="de-DE"/>
        </w:rPr>
        <w:br/>
        <w:t>Lieb‘ und Treu‘ von Herzensgrund:</w:t>
      </w:r>
      <w:r w:rsidRPr="00E97F5B">
        <w:rPr>
          <w:rFonts w:eastAsia="Times New Roman"/>
          <w:szCs w:val="24"/>
          <w:lang w:eastAsia="de-DE"/>
        </w:rPr>
        <w:br/>
        <w:t>Und wenn eurer Liebeskette</w:t>
      </w:r>
      <w:r w:rsidRPr="00E97F5B">
        <w:rPr>
          <w:rFonts w:eastAsia="Times New Roman"/>
          <w:szCs w:val="24"/>
          <w:lang w:eastAsia="de-DE"/>
        </w:rPr>
        <w:br/>
        <w:t>Festigkeit und Stärke fehlt,</w:t>
      </w:r>
      <w:r w:rsidRPr="00E97F5B">
        <w:rPr>
          <w:rFonts w:eastAsia="Times New Roman"/>
          <w:szCs w:val="24"/>
          <w:lang w:eastAsia="de-DE"/>
        </w:rPr>
        <w:br/>
        <w:t>O so flehet um die Wette,</w:t>
      </w:r>
      <w:r w:rsidRPr="00E97F5B">
        <w:rPr>
          <w:rFonts w:eastAsia="Times New Roman"/>
          <w:szCs w:val="24"/>
          <w:lang w:eastAsia="de-DE"/>
        </w:rPr>
        <w:br/>
        <w:t>Bis sie Jesus wieder stählt!</w:t>
      </w:r>
    </w:p>
    <w:p w14:paraId="23062947" w14:textId="17736694"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Tragt es unter euch, ihr Glieder,</w:t>
      </w:r>
      <w:r w:rsidRPr="00E97F5B">
        <w:rPr>
          <w:rFonts w:eastAsia="Times New Roman"/>
          <w:szCs w:val="24"/>
          <w:lang w:eastAsia="de-DE"/>
        </w:rPr>
        <w:br/>
        <w:t>Auf so treues Lieben an,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ein Jeder für die Brüder</w:t>
      </w:r>
      <w:r w:rsidRPr="00E97F5B">
        <w:rPr>
          <w:rFonts w:eastAsia="Times New Roman"/>
          <w:szCs w:val="24"/>
          <w:lang w:eastAsia="de-DE"/>
        </w:rPr>
        <w:br/>
        <w:t>Leib und Leben lassen kann!</w:t>
      </w:r>
      <w:r w:rsidRPr="00E97F5B">
        <w:rPr>
          <w:rFonts w:eastAsia="Times New Roman"/>
          <w:szCs w:val="24"/>
          <w:lang w:eastAsia="de-DE"/>
        </w:rPr>
        <w:br/>
        <w:t xml:space="preserve">So hat uns der HErr </w:t>
      </w:r>
      <w:proofErr w:type="spellStart"/>
      <w:r w:rsidRPr="00E97F5B">
        <w:rPr>
          <w:rFonts w:eastAsia="Times New Roman"/>
          <w:szCs w:val="24"/>
          <w:lang w:eastAsia="de-DE"/>
        </w:rPr>
        <w:t>geliebet</w:t>
      </w:r>
      <w:proofErr w:type="spellEnd"/>
      <w:r w:rsidRPr="00E97F5B">
        <w:rPr>
          <w:rFonts w:eastAsia="Times New Roman"/>
          <w:szCs w:val="24"/>
          <w:lang w:eastAsia="de-DE"/>
        </w:rPr>
        <w:t>,</w:t>
      </w:r>
      <w:r w:rsidRPr="00E97F5B">
        <w:rPr>
          <w:rFonts w:eastAsia="Times New Roman"/>
          <w:szCs w:val="24"/>
          <w:lang w:eastAsia="de-DE"/>
        </w:rPr>
        <w:br/>
        <w:t>So vergo</w:t>
      </w:r>
      <w:r w:rsidR="005A6ACE">
        <w:rPr>
          <w:rFonts w:eastAsia="Times New Roman"/>
          <w:szCs w:val="24"/>
          <w:lang w:eastAsia="de-DE"/>
        </w:rPr>
        <w:t>ss</w:t>
      </w:r>
      <w:r w:rsidRPr="00E97F5B">
        <w:rPr>
          <w:rFonts w:eastAsia="Times New Roman"/>
          <w:szCs w:val="24"/>
          <w:lang w:eastAsia="de-DE"/>
        </w:rPr>
        <w:t xml:space="preserve"> Er dort Sein Blut:</w:t>
      </w:r>
      <w:r w:rsidRPr="00E97F5B">
        <w:rPr>
          <w:rFonts w:eastAsia="Times New Roman"/>
          <w:szCs w:val="24"/>
          <w:lang w:eastAsia="de-DE"/>
        </w:rPr>
        <w:br/>
        <w:t>Denkt doch, wie es Ihn betrübet,</w:t>
      </w:r>
      <w:r w:rsidRPr="00E97F5B">
        <w:rPr>
          <w:rFonts w:eastAsia="Times New Roman"/>
          <w:szCs w:val="24"/>
          <w:lang w:eastAsia="de-DE"/>
        </w:rPr>
        <w:br/>
        <w:t>Wenn ihr selbst euch Eintrag tut!</w:t>
      </w:r>
    </w:p>
    <w:p w14:paraId="3E6A42F0" w14:textId="420F0530"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Einer reize doch den Andern,</w:t>
      </w:r>
      <w:r w:rsidRPr="00E97F5B">
        <w:rPr>
          <w:rFonts w:eastAsia="Times New Roman"/>
          <w:szCs w:val="24"/>
          <w:lang w:eastAsia="de-DE"/>
        </w:rPr>
        <w:br/>
        <w:t>Kindlich, leidsam und gering</w:t>
      </w:r>
      <w:r w:rsidRPr="00E97F5B">
        <w:rPr>
          <w:rFonts w:eastAsia="Times New Roman"/>
          <w:szCs w:val="24"/>
          <w:lang w:eastAsia="de-DE"/>
        </w:rPr>
        <w:br/>
        <w:t>Unserm Heiland nachzuwandern,</w:t>
      </w:r>
      <w:r w:rsidRPr="00E97F5B">
        <w:rPr>
          <w:rFonts w:eastAsia="Times New Roman"/>
          <w:szCs w:val="24"/>
          <w:lang w:eastAsia="de-DE"/>
        </w:rPr>
        <w:br/>
        <w:t>Der für uns am Kreuze hing!</w:t>
      </w:r>
      <w:r w:rsidRPr="00E97F5B">
        <w:rPr>
          <w:rFonts w:eastAsia="Times New Roman"/>
          <w:szCs w:val="24"/>
          <w:lang w:eastAsia="de-DE"/>
        </w:rPr>
        <w:br/>
        <w:t>Einer soll den Andern wecken,</w:t>
      </w:r>
      <w:r w:rsidRPr="00E97F5B">
        <w:rPr>
          <w:rFonts w:eastAsia="Times New Roman"/>
          <w:szCs w:val="24"/>
          <w:lang w:eastAsia="de-DE"/>
        </w:rPr>
        <w:br/>
        <w:t>Alle Kräfte Tag für Tag</w:t>
      </w:r>
      <w:r w:rsidRPr="00E97F5B">
        <w:rPr>
          <w:rFonts w:eastAsia="Times New Roman"/>
          <w:szCs w:val="24"/>
          <w:lang w:eastAsia="de-DE"/>
        </w:rPr>
        <w:br/>
        <w:t>Nach Vermögen darzustrecken,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man Ihm gefallen mag!</w:t>
      </w:r>
    </w:p>
    <w:p w14:paraId="0D96C93B" w14:textId="4132EE44"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Nichts nur, als des </w:t>
      </w:r>
      <w:proofErr w:type="spellStart"/>
      <w:r w:rsidRPr="00E97F5B">
        <w:rPr>
          <w:rFonts w:eastAsia="Times New Roman"/>
          <w:szCs w:val="24"/>
          <w:lang w:eastAsia="de-DE"/>
        </w:rPr>
        <w:t>Bräut’gams</w:t>
      </w:r>
      <w:proofErr w:type="spellEnd"/>
      <w:r w:rsidRPr="00E97F5B">
        <w:rPr>
          <w:rFonts w:eastAsia="Times New Roman"/>
          <w:szCs w:val="24"/>
          <w:lang w:eastAsia="de-DE"/>
        </w:rPr>
        <w:t xml:space="preserve"> Stimme,</w:t>
      </w:r>
      <w:r w:rsidRPr="00E97F5B">
        <w:rPr>
          <w:rFonts w:eastAsia="Times New Roman"/>
          <w:szCs w:val="24"/>
          <w:lang w:eastAsia="de-DE"/>
        </w:rPr>
        <w:br/>
        <w:t>Sei die Regel unsrer Tat,</w:t>
      </w:r>
      <w:r w:rsidRPr="00E97F5B">
        <w:rPr>
          <w:rFonts w:eastAsia="Times New Roman"/>
          <w:szCs w:val="24"/>
          <w:lang w:eastAsia="de-DE"/>
        </w:rPr>
        <w:br/>
        <w:t>Weil Er nicht im Löwengrimme</w:t>
      </w:r>
      <w:r w:rsidRPr="00E97F5B">
        <w:rPr>
          <w:rFonts w:eastAsia="Times New Roman"/>
          <w:szCs w:val="24"/>
          <w:lang w:eastAsia="de-DE"/>
        </w:rPr>
        <w:br/>
        <w:t>Uns in Staub getreten hat,</w:t>
      </w:r>
      <w:r w:rsidRPr="00E97F5B">
        <w:rPr>
          <w:rFonts w:eastAsia="Times New Roman"/>
          <w:szCs w:val="24"/>
          <w:lang w:eastAsia="de-DE"/>
        </w:rPr>
        <w:br/>
        <w:t>Sondern mit gehäuften Strömen</w:t>
      </w:r>
      <w:r w:rsidRPr="00E97F5B">
        <w:rPr>
          <w:rFonts w:eastAsia="Times New Roman"/>
          <w:szCs w:val="24"/>
          <w:lang w:eastAsia="de-DE"/>
        </w:rPr>
        <w:br/>
        <w:t>Seines Bluts den Zorn ertränkt,</w:t>
      </w:r>
      <w:r w:rsidRPr="00E97F5B">
        <w:rPr>
          <w:rFonts w:eastAsia="Times New Roman"/>
          <w:szCs w:val="24"/>
          <w:lang w:eastAsia="de-DE"/>
        </w:rPr>
        <w:br/>
        <w:t xml:space="preserve">Ei! so </w:t>
      </w:r>
      <w:r w:rsidR="00360E4E" w:rsidRPr="00E97F5B">
        <w:rPr>
          <w:rFonts w:eastAsia="Times New Roman"/>
          <w:szCs w:val="24"/>
          <w:lang w:eastAsia="de-DE"/>
        </w:rPr>
        <w:t>muss</w:t>
      </w:r>
      <w:r w:rsidRPr="00E97F5B">
        <w:rPr>
          <w:rFonts w:eastAsia="Times New Roman"/>
          <w:szCs w:val="24"/>
          <w:lang w:eastAsia="de-DE"/>
        </w:rPr>
        <w:t xml:space="preserve"> sich Jedes schämen,</w:t>
      </w:r>
      <w:r w:rsidRPr="00E97F5B">
        <w:rPr>
          <w:rFonts w:eastAsia="Times New Roman"/>
          <w:szCs w:val="24"/>
          <w:lang w:eastAsia="de-DE"/>
        </w:rPr>
        <w:br/>
        <w:t>Das sich Ihm nicht willig schenkt.</w:t>
      </w:r>
    </w:p>
    <w:p w14:paraId="6CB2A051" w14:textId="371D3FF2"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Halleluja! welche Höhen,</w:t>
      </w:r>
      <w:r w:rsidRPr="00E97F5B">
        <w:rPr>
          <w:rFonts w:eastAsia="Times New Roman"/>
          <w:szCs w:val="24"/>
          <w:lang w:eastAsia="de-DE"/>
        </w:rPr>
        <w:br/>
        <w:t>Welche Tiefen reicher Gnad‘,</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wir Dem </w:t>
      </w:r>
      <w:r w:rsidR="00360E4E" w:rsidRPr="00E97F5B">
        <w:rPr>
          <w:rFonts w:eastAsia="Times New Roman"/>
          <w:szCs w:val="24"/>
          <w:lang w:eastAsia="de-DE"/>
        </w:rPr>
        <w:t>ins</w:t>
      </w:r>
      <w:r w:rsidRPr="00E97F5B">
        <w:rPr>
          <w:rFonts w:eastAsia="Times New Roman"/>
          <w:szCs w:val="24"/>
          <w:lang w:eastAsia="de-DE"/>
        </w:rPr>
        <w:t xml:space="preserve"> Herze sehen,</w:t>
      </w:r>
      <w:r w:rsidRPr="00E97F5B">
        <w:rPr>
          <w:rFonts w:eastAsia="Times New Roman"/>
          <w:szCs w:val="24"/>
          <w:lang w:eastAsia="de-DE"/>
        </w:rPr>
        <w:br/>
        <w:t xml:space="preserve">Der uns so </w:t>
      </w:r>
      <w:proofErr w:type="spellStart"/>
      <w:r w:rsidRPr="00E97F5B">
        <w:rPr>
          <w:rFonts w:eastAsia="Times New Roman"/>
          <w:szCs w:val="24"/>
          <w:lang w:eastAsia="de-DE"/>
        </w:rPr>
        <w:t>geliebet</w:t>
      </w:r>
      <w:proofErr w:type="spellEnd"/>
      <w:r w:rsidRPr="00E97F5B">
        <w:rPr>
          <w:rFonts w:eastAsia="Times New Roman"/>
          <w:szCs w:val="24"/>
          <w:lang w:eastAsia="de-DE"/>
        </w:rPr>
        <w:t xml:space="preserve"> hat!</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der Vater aller Geister,</w:t>
      </w:r>
      <w:r w:rsidRPr="00E97F5B">
        <w:rPr>
          <w:rFonts w:eastAsia="Times New Roman"/>
          <w:szCs w:val="24"/>
          <w:lang w:eastAsia="de-DE"/>
        </w:rPr>
        <w:br/>
        <w:t>Der der Wunder Abgrund ist,</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Du, unsichtbarer Meister,</w:t>
      </w:r>
      <w:r w:rsidRPr="00E97F5B">
        <w:rPr>
          <w:rFonts w:eastAsia="Times New Roman"/>
          <w:szCs w:val="24"/>
          <w:lang w:eastAsia="de-DE"/>
        </w:rPr>
        <w:br/>
        <w:t>Uns so sichtbar nahe bist!</w:t>
      </w:r>
    </w:p>
    <w:p w14:paraId="1BBD32FF" w14:textId="59EB90E0"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Du holder Freund, vereine</w:t>
      </w:r>
      <w:r w:rsidRPr="00E97F5B">
        <w:rPr>
          <w:rFonts w:eastAsia="Times New Roman"/>
          <w:szCs w:val="24"/>
          <w:lang w:eastAsia="de-DE"/>
        </w:rPr>
        <w:br/>
        <w:t>Deine Dir geweihte Schaar,</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sie sich so herzlich meine,</w:t>
      </w:r>
      <w:r w:rsidRPr="00E97F5B">
        <w:rPr>
          <w:rFonts w:eastAsia="Times New Roman"/>
          <w:szCs w:val="24"/>
          <w:lang w:eastAsia="de-DE"/>
        </w:rPr>
        <w:br/>
        <w:t>Wie’s Dein letzter Wille war!</w:t>
      </w:r>
      <w:r w:rsidRPr="00E97F5B">
        <w:rPr>
          <w:rFonts w:eastAsia="Times New Roman"/>
          <w:szCs w:val="24"/>
          <w:lang w:eastAsia="de-DE"/>
        </w:rPr>
        <w:br/>
        <w:t>Ja, verbinde in der Wahrheit,</w:t>
      </w:r>
      <w:r w:rsidRPr="00E97F5B">
        <w:rPr>
          <w:rFonts w:eastAsia="Times New Roman"/>
          <w:szCs w:val="24"/>
          <w:lang w:eastAsia="de-DE"/>
        </w:rPr>
        <w:br/>
        <w:t>Die Du selbst im Wesen bist.</w:t>
      </w:r>
      <w:r w:rsidRPr="00E97F5B">
        <w:rPr>
          <w:rFonts w:eastAsia="Times New Roman"/>
          <w:szCs w:val="24"/>
          <w:lang w:eastAsia="de-DE"/>
        </w:rPr>
        <w:br/>
        <w:t>Alles, was von Deiner Klarheit</w:t>
      </w:r>
      <w:r w:rsidRPr="00E97F5B">
        <w:rPr>
          <w:rFonts w:eastAsia="Times New Roman"/>
          <w:szCs w:val="24"/>
          <w:lang w:eastAsia="de-DE"/>
        </w:rPr>
        <w:br/>
        <w:t>In der Tat erleuchtet ist!</w:t>
      </w:r>
    </w:p>
    <w:p w14:paraId="445A25F2" w14:textId="16558DBE"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wird Dein Gebet erfüllet:</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der Vater alle die,</w:t>
      </w:r>
      <w:r w:rsidRPr="00E97F5B">
        <w:rPr>
          <w:rFonts w:eastAsia="Times New Roman"/>
          <w:szCs w:val="24"/>
          <w:lang w:eastAsia="de-DE"/>
        </w:rPr>
        <w:br/>
        <w:t>Denen Du Dein Herz enthüllet,</w:t>
      </w:r>
      <w:r w:rsidRPr="00E97F5B">
        <w:rPr>
          <w:rFonts w:eastAsia="Times New Roman"/>
          <w:szCs w:val="24"/>
          <w:lang w:eastAsia="de-DE"/>
        </w:rPr>
        <w:br/>
        <w:t>Auch in Seine Liebe zieh‘;</w:t>
      </w:r>
      <w:r w:rsidRPr="00E97F5B">
        <w:rPr>
          <w:rFonts w:eastAsia="Times New Roman"/>
          <w:szCs w:val="24"/>
          <w:lang w:eastAsia="de-DE"/>
        </w:rPr>
        <w:br/>
        <w:t xml:space="preserve">Und </w:t>
      </w:r>
      <w:r w:rsidR="00360E4E" w:rsidRPr="00E97F5B">
        <w:rPr>
          <w:rFonts w:eastAsia="Times New Roman"/>
          <w:szCs w:val="24"/>
          <w:lang w:eastAsia="de-DE"/>
        </w:rPr>
        <w:t>dass</w:t>
      </w:r>
      <w:r w:rsidRPr="00E97F5B">
        <w:rPr>
          <w:rFonts w:eastAsia="Times New Roman"/>
          <w:szCs w:val="24"/>
          <w:lang w:eastAsia="de-DE"/>
        </w:rPr>
        <w:t>, wie Du Eins mit ihnen,</w:t>
      </w:r>
      <w:r w:rsidRPr="00E97F5B">
        <w:rPr>
          <w:rFonts w:eastAsia="Times New Roman"/>
          <w:szCs w:val="24"/>
          <w:lang w:eastAsia="de-DE"/>
        </w:rPr>
        <w:br/>
        <w:t xml:space="preserve">Also sie auch Eines </w:t>
      </w:r>
      <w:proofErr w:type="spellStart"/>
      <w:r w:rsidRPr="00E97F5B">
        <w:rPr>
          <w:rFonts w:eastAsia="Times New Roman"/>
          <w:szCs w:val="24"/>
          <w:lang w:eastAsia="de-DE"/>
        </w:rPr>
        <w:t>sei’n</w:t>
      </w:r>
      <w:proofErr w:type="spellEnd"/>
      <w:r w:rsidRPr="00E97F5B">
        <w:rPr>
          <w:rFonts w:eastAsia="Times New Roman"/>
          <w:szCs w:val="24"/>
          <w:lang w:eastAsia="de-DE"/>
        </w:rPr>
        <w:t>,</w:t>
      </w:r>
      <w:r w:rsidRPr="00E97F5B">
        <w:rPr>
          <w:rFonts w:eastAsia="Times New Roman"/>
          <w:szCs w:val="24"/>
          <w:lang w:eastAsia="de-DE"/>
        </w:rPr>
        <w:br/>
        <w:t>Sich in wahrer Liebe dienen,</w:t>
      </w:r>
      <w:r w:rsidRPr="00E97F5B">
        <w:rPr>
          <w:rFonts w:eastAsia="Times New Roman"/>
          <w:szCs w:val="24"/>
          <w:lang w:eastAsia="de-DE"/>
        </w:rPr>
        <w:br/>
        <w:t xml:space="preserve">Und einander gern </w:t>
      </w:r>
      <w:proofErr w:type="spellStart"/>
      <w:r w:rsidRPr="00E97F5B">
        <w:rPr>
          <w:rFonts w:eastAsia="Times New Roman"/>
          <w:szCs w:val="24"/>
          <w:lang w:eastAsia="de-DE"/>
        </w:rPr>
        <w:t>erfreu’n</w:t>
      </w:r>
      <w:proofErr w:type="spellEnd"/>
      <w:r w:rsidRPr="00E97F5B">
        <w:rPr>
          <w:rFonts w:eastAsia="Times New Roman"/>
          <w:szCs w:val="24"/>
          <w:lang w:eastAsia="de-DE"/>
        </w:rPr>
        <w:t>.</w:t>
      </w:r>
    </w:p>
    <w:p w14:paraId="516E8F6D" w14:textId="2826277E"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Liebe! hast Du es geboten,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man Liebe üben soll:</w:t>
      </w:r>
      <w:r w:rsidRPr="00E97F5B">
        <w:rPr>
          <w:rFonts w:eastAsia="Times New Roman"/>
          <w:szCs w:val="24"/>
          <w:lang w:eastAsia="de-DE"/>
        </w:rPr>
        <w:br/>
        <w:t>O so mache doch die toten,</w:t>
      </w:r>
      <w:r w:rsidR="005A6ACE">
        <w:rPr>
          <w:rFonts w:eastAsia="Times New Roman"/>
          <w:szCs w:val="24"/>
          <w:lang w:eastAsia="de-DE"/>
        </w:rPr>
        <w:br/>
      </w:r>
      <w:r w:rsidRPr="00E97F5B">
        <w:rPr>
          <w:rFonts w:eastAsia="Times New Roman"/>
          <w:szCs w:val="24"/>
          <w:lang w:eastAsia="de-DE"/>
        </w:rPr>
        <w:t>Trägen Geister lebensvoll,</w:t>
      </w:r>
      <w:r w:rsidRPr="00E97F5B">
        <w:rPr>
          <w:rFonts w:eastAsia="Times New Roman"/>
          <w:szCs w:val="24"/>
          <w:lang w:eastAsia="de-DE"/>
        </w:rPr>
        <w:br/>
        <w:t>Zünde an die Liebesflamme,</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ein Jeder sehen kann:</w:t>
      </w:r>
      <w:r w:rsidRPr="00E97F5B">
        <w:rPr>
          <w:rFonts w:eastAsia="Times New Roman"/>
          <w:szCs w:val="24"/>
          <w:lang w:eastAsia="de-DE"/>
        </w:rPr>
        <w:br/>
        <w:t>Wir, als die von Einem Stamme,</w:t>
      </w:r>
      <w:r w:rsidRPr="00E97F5B">
        <w:rPr>
          <w:rFonts w:eastAsia="Times New Roman"/>
          <w:szCs w:val="24"/>
          <w:lang w:eastAsia="de-DE"/>
        </w:rPr>
        <w:br/>
        <w:t>Stehen auch für Einen Mann!</w:t>
      </w:r>
    </w:p>
    <w:p w14:paraId="198132A0" w14:textId="37195A6F" w:rsidR="007216F1" w:rsidRPr="00E97F5B" w:rsidRDefault="00360E4E" w:rsidP="007216F1">
      <w:pPr>
        <w:spacing w:before="100" w:beforeAutospacing="1" w:after="100" w:afterAutospacing="1" w:line="240" w:lineRule="auto"/>
        <w:rPr>
          <w:rFonts w:eastAsia="Times New Roman"/>
          <w:szCs w:val="24"/>
          <w:lang w:eastAsia="de-DE"/>
        </w:rPr>
      </w:pPr>
      <w:r>
        <w:rPr>
          <w:rFonts w:eastAsia="Times New Roman"/>
          <w:szCs w:val="24"/>
          <w:lang w:eastAsia="de-DE"/>
        </w:rPr>
        <w:t>Lass</w:t>
      </w:r>
      <w:r w:rsidR="007216F1" w:rsidRPr="00E97F5B">
        <w:rPr>
          <w:rFonts w:eastAsia="Times New Roman"/>
          <w:szCs w:val="24"/>
          <w:lang w:eastAsia="de-DE"/>
        </w:rPr>
        <w:t xml:space="preserve"> uns so vereinigt werden,</w:t>
      </w:r>
      <w:r w:rsidR="007216F1" w:rsidRPr="00E97F5B">
        <w:rPr>
          <w:rFonts w:eastAsia="Times New Roman"/>
          <w:szCs w:val="24"/>
          <w:lang w:eastAsia="de-DE"/>
        </w:rPr>
        <w:br/>
        <w:t>Wie Du mit dem Vater bist,</w:t>
      </w:r>
      <w:r w:rsidR="007216F1" w:rsidRPr="00E97F5B">
        <w:rPr>
          <w:rFonts w:eastAsia="Times New Roman"/>
          <w:szCs w:val="24"/>
          <w:lang w:eastAsia="de-DE"/>
        </w:rPr>
        <w:br/>
        <w:t>Bis schon hier auf dieser Erden</w:t>
      </w:r>
      <w:r w:rsidR="007216F1" w:rsidRPr="00E97F5B">
        <w:rPr>
          <w:rFonts w:eastAsia="Times New Roman"/>
          <w:szCs w:val="24"/>
          <w:lang w:eastAsia="de-DE"/>
        </w:rPr>
        <w:br/>
        <w:t>Kein getrenntes Glied mehr ist;</w:t>
      </w:r>
      <w:r w:rsidR="007216F1" w:rsidRPr="00E97F5B">
        <w:rPr>
          <w:rFonts w:eastAsia="Times New Roman"/>
          <w:szCs w:val="24"/>
          <w:lang w:eastAsia="de-DE"/>
        </w:rPr>
        <w:br/>
        <w:t>Und allein von Deinem Brennen</w:t>
      </w:r>
      <w:r w:rsidR="007216F1" w:rsidRPr="00E97F5B">
        <w:rPr>
          <w:rFonts w:eastAsia="Times New Roman"/>
          <w:szCs w:val="24"/>
          <w:lang w:eastAsia="de-DE"/>
        </w:rPr>
        <w:br/>
        <w:t>Nehme unser Licht den Schein;</w:t>
      </w:r>
      <w:r w:rsidR="007216F1" w:rsidRPr="00E97F5B">
        <w:rPr>
          <w:rFonts w:eastAsia="Times New Roman"/>
          <w:szCs w:val="24"/>
          <w:lang w:eastAsia="de-DE"/>
        </w:rPr>
        <w:br/>
        <w:t>Also wird die Welt erkennen,</w:t>
      </w:r>
      <w:r w:rsidR="007216F1" w:rsidRPr="00E97F5B">
        <w:rPr>
          <w:rFonts w:eastAsia="Times New Roman"/>
          <w:szCs w:val="24"/>
          <w:lang w:eastAsia="de-DE"/>
        </w:rPr>
        <w:br/>
      </w:r>
      <w:r w:rsidRPr="00E97F5B">
        <w:rPr>
          <w:rFonts w:eastAsia="Times New Roman"/>
          <w:szCs w:val="24"/>
          <w:lang w:eastAsia="de-DE"/>
        </w:rPr>
        <w:t>Dass</w:t>
      </w:r>
      <w:r w:rsidR="007216F1" w:rsidRPr="00E97F5B">
        <w:rPr>
          <w:rFonts w:eastAsia="Times New Roman"/>
          <w:szCs w:val="24"/>
          <w:lang w:eastAsia="de-DE"/>
        </w:rPr>
        <w:t xml:space="preserve"> wir Deine Jünger </w:t>
      </w:r>
      <w:proofErr w:type="spellStart"/>
      <w:r w:rsidR="007216F1" w:rsidRPr="00E97F5B">
        <w:rPr>
          <w:rFonts w:eastAsia="Times New Roman"/>
          <w:szCs w:val="24"/>
          <w:lang w:eastAsia="de-DE"/>
        </w:rPr>
        <w:t>sei’n</w:t>
      </w:r>
      <w:proofErr w:type="spellEnd"/>
      <w:r w:rsidR="007216F1" w:rsidRPr="00E97F5B">
        <w:rPr>
          <w:rFonts w:eastAsia="Times New Roman"/>
          <w:szCs w:val="24"/>
          <w:lang w:eastAsia="de-DE"/>
        </w:rPr>
        <w:t>!</w:t>
      </w:r>
    </w:p>
    <w:p w14:paraId="0C7FD86E" w14:textId="77777777" w:rsidR="007216F1" w:rsidRPr="00E97F5B" w:rsidRDefault="007216F1" w:rsidP="007216F1">
      <w:pPr>
        <w:spacing w:before="100" w:beforeAutospacing="1" w:after="100" w:afterAutospacing="1" w:line="240" w:lineRule="auto"/>
        <w:rPr>
          <w:rFonts w:eastAsia="Times New Roman"/>
          <w:i/>
          <w:szCs w:val="24"/>
          <w:lang w:eastAsia="de-DE"/>
        </w:rPr>
      </w:pPr>
      <w:r w:rsidRPr="00E97F5B">
        <w:rPr>
          <w:rFonts w:eastAsia="Times New Roman"/>
          <w:i/>
          <w:szCs w:val="24"/>
          <w:lang w:eastAsia="de-DE"/>
        </w:rPr>
        <w:t>(1725.)</w:t>
      </w:r>
    </w:p>
    <w:p w14:paraId="1F9E9F32" w14:textId="77777777" w:rsidR="007216F1" w:rsidRDefault="007216F1" w:rsidP="007216F1">
      <w:pPr>
        <w:pStyle w:val="berschrift1"/>
      </w:pPr>
      <w:r w:rsidRPr="00E97F5B">
        <w:t>Heut ist ein Fest von Jesu hohen Namen</w:t>
      </w:r>
    </w:p>
    <w:p w14:paraId="234E139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Heut ist ein Fest von Jesu hohen Namen,</w:t>
      </w:r>
      <w:r w:rsidRPr="00E97F5B">
        <w:rPr>
          <w:rFonts w:eastAsia="Times New Roman"/>
          <w:szCs w:val="24"/>
          <w:lang w:eastAsia="de-DE"/>
        </w:rPr>
        <w:br/>
        <w:t xml:space="preserve">Die uns so oft und nie zu </w:t>
      </w:r>
      <w:proofErr w:type="spellStart"/>
      <w:r w:rsidRPr="00E97F5B">
        <w:rPr>
          <w:rFonts w:eastAsia="Times New Roman"/>
          <w:szCs w:val="24"/>
          <w:lang w:eastAsia="de-DE"/>
        </w:rPr>
        <w:t>ofte</w:t>
      </w:r>
      <w:proofErr w:type="spellEnd"/>
      <w:r w:rsidRPr="00E97F5B">
        <w:rPr>
          <w:rFonts w:eastAsia="Times New Roman"/>
          <w:szCs w:val="24"/>
          <w:lang w:eastAsia="de-DE"/>
        </w:rPr>
        <w:t xml:space="preserve"> kamen.</w:t>
      </w:r>
    </w:p>
    <w:p w14:paraId="055233D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Verwundert euch nicht dieser Sache halben,</w:t>
      </w:r>
      <w:r w:rsidRPr="00E97F5B">
        <w:rPr>
          <w:rFonts w:eastAsia="Times New Roman"/>
          <w:szCs w:val="24"/>
          <w:lang w:eastAsia="de-DE"/>
        </w:rPr>
        <w:br/>
        <w:t>Ein jeder Name Christi kann uns salben.</w:t>
      </w:r>
    </w:p>
    <w:p w14:paraId="3D9B8A7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Liebreicher Heiland, Du </w:t>
      </w:r>
      <w:proofErr w:type="spellStart"/>
      <w:r w:rsidRPr="00E97F5B">
        <w:rPr>
          <w:rFonts w:eastAsia="Times New Roman"/>
          <w:szCs w:val="24"/>
          <w:lang w:eastAsia="de-DE"/>
        </w:rPr>
        <w:t>wollst</w:t>
      </w:r>
      <w:proofErr w:type="spellEnd"/>
      <w:r w:rsidRPr="00E97F5B">
        <w:rPr>
          <w:rFonts w:eastAsia="Times New Roman"/>
          <w:szCs w:val="24"/>
          <w:lang w:eastAsia="de-DE"/>
        </w:rPr>
        <w:t xml:space="preserve"> uns vergönnen,</w:t>
      </w:r>
      <w:r w:rsidRPr="00E97F5B">
        <w:rPr>
          <w:rFonts w:eastAsia="Times New Roman"/>
          <w:szCs w:val="24"/>
          <w:lang w:eastAsia="de-DE"/>
        </w:rPr>
        <w:br/>
        <w:t>Dir Deine Namen, uns zum Heil, zu nennen!</w:t>
      </w:r>
    </w:p>
    <w:p w14:paraId="131C868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bist ein </w:t>
      </w:r>
      <w:r w:rsidRPr="00E97F5B">
        <w:rPr>
          <w:rFonts w:eastAsia="Times New Roman"/>
          <w:b/>
          <w:bCs/>
          <w:szCs w:val="24"/>
          <w:lang w:eastAsia="de-DE"/>
        </w:rPr>
        <w:t>König</w:t>
      </w:r>
      <w:r w:rsidRPr="00E97F5B">
        <w:rPr>
          <w:rFonts w:eastAsia="Times New Roman"/>
          <w:szCs w:val="24"/>
          <w:lang w:eastAsia="de-DE"/>
        </w:rPr>
        <w:t xml:space="preserve"> über alle Kaiser,</w:t>
      </w:r>
      <w:r w:rsidRPr="00E97F5B">
        <w:rPr>
          <w:rFonts w:eastAsia="Times New Roman"/>
          <w:szCs w:val="24"/>
          <w:lang w:eastAsia="de-DE"/>
        </w:rPr>
        <w:br/>
        <w:t xml:space="preserve">Und doch ein </w:t>
      </w:r>
      <w:r w:rsidRPr="00E97F5B">
        <w:rPr>
          <w:rFonts w:eastAsia="Times New Roman"/>
          <w:b/>
          <w:bCs/>
          <w:szCs w:val="24"/>
          <w:lang w:eastAsia="de-DE"/>
        </w:rPr>
        <w:t>Knecht</w:t>
      </w:r>
      <w:r w:rsidRPr="00E97F5B">
        <w:rPr>
          <w:rFonts w:eastAsia="Times New Roman"/>
          <w:szCs w:val="24"/>
          <w:lang w:eastAsia="de-DE"/>
        </w:rPr>
        <w:t xml:space="preserve"> der ärmsten Pilgerhäuser.</w:t>
      </w:r>
    </w:p>
    <w:p w14:paraId="486277F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Dein Volk hat in Dir einen treuen </w:t>
      </w:r>
      <w:r w:rsidRPr="00E97F5B">
        <w:rPr>
          <w:rFonts w:eastAsia="Times New Roman"/>
          <w:b/>
          <w:bCs/>
          <w:szCs w:val="24"/>
          <w:lang w:eastAsia="de-DE"/>
        </w:rPr>
        <w:t>Führer</w:t>
      </w:r>
      <w:r w:rsidRPr="00E97F5B">
        <w:rPr>
          <w:rFonts w:eastAsia="Times New Roman"/>
          <w:szCs w:val="24"/>
          <w:lang w:eastAsia="de-DE"/>
        </w:rPr>
        <w:t>,</w:t>
      </w:r>
      <w:r w:rsidRPr="00E97F5B">
        <w:rPr>
          <w:rFonts w:eastAsia="Times New Roman"/>
          <w:szCs w:val="24"/>
          <w:lang w:eastAsia="de-DE"/>
        </w:rPr>
        <w:br/>
        <w:t xml:space="preserve">Und jeder Schritt erkennt Dich als </w:t>
      </w:r>
      <w:proofErr w:type="spellStart"/>
      <w:r w:rsidRPr="00E97F5B">
        <w:rPr>
          <w:rFonts w:eastAsia="Times New Roman"/>
          <w:b/>
          <w:bCs/>
          <w:szCs w:val="24"/>
          <w:lang w:eastAsia="de-DE"/>
        </w:rPr>
        <w:t>Regierer</w:t>
      </w:r>
      <w:proofErr w:type="spellEnd"/>
      <w:r w:rsidRPr="00E97F5B">
        <w:rPr>
          <w:rFonts w:eastAsia="Times New Roman"/>
          <w:szCs w:val="24"/>
          <w:lang w:eastAsia="de-DE"/>
        </w:rPr>
        <w:t>.</w:t>
      </w:r>
    </w:p>
    <w:p w14:paraId="04A1D13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bist ein </w:t>
      </w:r>
      <w:r w:rsidRPr="00E97F5B">
        <w:rPr>
          <w:rFonts w:eastAsia="Times New Roman"/>
          <w:b/>
          <w:bCs/>
          <w:szCs w:val="24"/>
          <w:lang w:eastAsia="de-DE"/>
        </w:rPr>
        <w:t>Fels</w:t>
      </w:r>
      <w:r w:rsidRPr="00E97F5B">
        <w:rPr>
          <w:rFonts w:eastAsia="Times New Roman"/>
          <w:szCs w:val="24"/>
          <w:lang w:eastAsia="de-DE"/>
        </w:rPr>
        <w:t>. Wer einmal auf Dir stehet,</w:t>
      </w:r>
      <w:r w:rsidRPr="00E97F5B">
        <w:rPr>
          <w:rFonts w:eastAsia="Times New Roman"/>
          <w:szCs w:val="24"/>
          <w:lang w:eastAsia="de-DE"/>
        </w:rPr>
        <w:br/>
        <w:t>Der stehet fest, wenn Alles untergehet;</w:t>
      </w:r>
    </w:p>
    <w:p w14:paraId="4EE32C0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Ein </w:t>
      </w:r>
      <w:r w:rsidRPr="00E97F5B">
        <w:rPr>
          <w:rFonts w:eastAsia="Times New Roman"/>
          <w:b/>
          <w:bCs/>
          <w:szCs w:val="24"/>
          <w:lang w:eastAsia="de-DE"/>
        </w:rPr>
        <w:t>Eckstein</w:t>
      </w:r>
      <w:r w:rsidRPr="00E97F5B">
        <w:rPr>
          <w:rFonts w:eastAsia="Times New Roman"/>
          <w:szCs w:val="24"/>
          <w:lang w:eastAsia="de-DE"/>
        </w:rPr>
        <w:t>, der dem Bau zu Grunde lieget,</w:t>
      </w:r>
      <w:r w:rsidRPr="00E97F5B">
        <w:rPr>
          <w:rFonts w:eastAsia="Times New Roman"/>
          <w:szCs w:val="24"/>
          <w:lang w:eastAsia="de-DE"/>
        </w:rPr>
        <w:br/>
        <w:t xml:space="preserve">Auf dem so </w:t>
      </w:r>
      <w:proofErr w:type="spellStart"/>
      <w:r w:rsidRPr="00E97F5B">
        <w:rPr>
          <w:rFonts w:eastAsia="Times New Roman"/>
          <w:szCs w:val="24"/>
          <w:lang w:eastAsia="de-DE"/>
        </w:rPr>
        <w:t>seliglich</w:t>
      </w:r>
      <w:proofErr w:type="spellEnd"/>
      <w:r w:rsidRPr="00E97F5B">
        <w:rPr>
          <w:rFonts w:eastAsia="Times New Roman"/>
          <w:szCs w:val="24"/>
          <w:lang w:eastAsia="de-DE"/>
        </w:rPr>
        <w:t xml:space="preserve"> sich Alles füget;</w:t>
      </w:r>
    </w:p>
    <w:p w14:paraId="7C1DD41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Ein </w:t>
      </w:r>
      <w:r w:rsidRPr="00E97F5B">
        <w:rPr>
          <w:rFonts w:eastAsia="Times New Roman"/>
          <w:b/>
          <w:bCs/>
          <w:szCs w:val="24"/>
          <w:lang w:eastAsia="de-DE"/>
        </w:rPr>
        <w:t>Schloss</w:t>
      </w:r>
      <w:r w:rsidRPr="00E97F5B">
        <w:rPr>
          <w:rFonts w:eastAsia="Times New Roman"/>
          <w:szCs w:val="24"/>
          <w:lang w:eastAsia="de-DE"/>
        </w:rPr>
        <w:t>, genugsam, Alle zu beschützen,</w:t>
      </w:r>
      <w:r w:rsidRPr="00E97F5B">
        <w:rPr>
          <w:rFonts w:eastAsia="Times New Roman"/>
          <w:szCs w:val="24"/>
          <w:lang w:eastAsia="de-DE"/>
        </w:rPr>
        <w:br/>
        <w:t>Die glaubensvoll in seinen Mauern sitzen.</w:t>
      </w:r>
    </w:p>
    <w:p w14:paraId="1F5EBA12" w14:textId="253BB89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Ein </w:t>
      </w:r>
      <w:r w:rsidRPr="00E97F5B">
        <w:rPr>
          <w:rFonts w:eastAsia="Times New Roman"/>
          <w:b/>
          <w:bCs/>
          <w:szCs w:val="24"/>
          <w:lang w:eastAsia="de-DE"/>
        </w:rPr>
        <w:t>Heerschild</w:t>
      </w:r>
      <w:r w:rsidRPr="00E97F5B">
        <w:rPr>
          <w:rFonts w:eastAsia="Times New Roman"/>
          <w:szCs w:val="24"/>
          <w:lang w:eastAsia="de-DE"/>
        </w:rPr>
        <w:t>, dem man seine Brust vertrauet;</w:t>
      </w:r>
      <w:r w:rsidRPr="00E97F5B">
        <w:rPr>
          <w:rFonts w:eastAsia="Times New Roman"/>
          <w:szCs w:val="24"/>
          <w:lang w:eastAsia="de-DE"/>
        </w:rPr>
        <w:br/>
        <w:t xml:space="preserve">Ein </w:t>
      </w:r>
      <w:r w:rsidRPr="00E97F5B">
        <w:rPr>
          <w:rFonts w:eastAsia="Times New Roman"/>
          <w:b/>
          <w:bCs/>
          <w:szCs w:val="24"/>
          <w:lang w:eastAsia="de-DE"/>
        </w:rPr>
        <w:t>Schwert</w:t>
      </w:r>
      <w:r w:rsidRPr="00E97F5B">
        <w:rPr>
          <w:rFonts w:eastAsia="Times New Roman"/>
          <w:szCs w:val="24"/>
          <w:lang w:eastAsia="de-DE"/>
        </w:rPr>
        <w:t xml:space="preserve">, das vor uns her </w:t>
      </w:r>
      <w:r w:rsidR="00360E4E" w:rsidRPr="00E97F5B">
        <w:rPr>
          <w:rFonts w:eastAsia="Times New Roman"/>
          <w:szCs w:val="24"/>
          <w:lang w:eastAsia="de-DE"/>
        </w:rPr>
        <w:t>ins</w:t>
      </w:r>
      <w:r w:rsidRPr="00E97F5B">
        <w:rPr>
          <w:rFonts w:eastAsia="Times New Roman"/>
          <w:szCs w:val="24"/>
          <w:lang w:eastAsia="de-DE"/>
        </w:rPr>
        <w:t xml:space="preserve"> Wesen hauet;</w:t>
      </w:r>
    </w:p>
    <w:p w14:paraId="1015091A" w14:textId="5AC5DF0B"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Ein </w:t>
      </w:r>
      <w:r w:rsidRPr="00E97F5B">
        <w:rPr>
          <w:rFonts w:eastAsia="Times New Roman"/>
          <w:b/>
          <w:bCs/>
          <w:szCs w:val="24"/>
          <w:lang w:eastAsia="de-DE"/>
        </w:rPr>
        <w:t>Herzog</w:t>
      </w:r>
      <w:r w:rsidRPr="00E97F5B">
        <w:rPr>
          <w:rFonts w:eastAsia="Times New Roman"/>
          <w:szCs w:val="24"/>
          <w:lang w:eastAsia="de-DE"/>
        </w:rPr>
        <w:t>, der im Streit die Spitze bietet;</w:t>
      </w:r>
      <w:r w:rsidRPr="00E97F5B">
        <w:rPr>
          <w:rFonts w:eastAsia="Times New Roman"/>
          <w:szCs w:val="24"/>
          <w:lang w:eastAsia="de-DE"/>
        </w:rPr>
        <w:br/>
        <w:t>Und sieht’s der Feind, so hat er ausgewütet.</w:t>
      </w:r>
    </w:p>
    <w:p w14:paraId="120AE5A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Kein </w:t>
      </w:r>
      <w:r w:rsidRPr="00E97F5B">
        <w:rPr>
          <w:rFonts w:eastAsia="Times New Roman"/>
          <w:b/>
          <w:bCs/>
          <w:szCs w:val="24"/>
          <w:lang w:eastAsia="de-DE"/>
        </w:rPr>
        <w:t>Hoherpriester</w:t>
      </w:r>
      <w:r w:rsidRPr="00E97F5B">
        <w:rPr>
          <w:rFonts w:eastAsia="Times New Roman"/>
          <w:szCs w:val="24"/>
          <w:lang w:eastAsia="de-DE"/>
        </w:rPr>
        <w:t xml:space="preserve"> gleichet unsrem Lieben;</w:t>
      </w:r>
      <w:r w:rsidRPr="00E97F5B">
        <w:rPr>
          <w:rFonts w:eastAsia="Times New Roman"/>
          <w:szCs w:val="24"/>
          <w:lang w:eastAsia="de-DE"/>
        </w:rPr>
        <w:br/>
        <w:t>Du hast die Seelen in Dein Herz geschrieben,</w:t>
      </w:r>
    </w:p>
    <w:p w14:paraId="47188B1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In deinem Ringen durch die Hand gegraben;</w:t>
      </w:r>
      <w:r w:rsidRPr="00E97F5B">
        <w:rPr>
          <w:rFonts w:eastAsia="Times New Roman"/>
          <w:szCs w:val="24"/>
          <w:lang w:eastAsia="de-DE"/>
        </w:rPr>
        <w:br/>
        <w:t>Da kannst Du sie nun kurz beisammen haben.</w:t>
      </w:r>
      <w:r>
        <w:rPr>
          <w:rStyle w:val="Funotenzeichen"/>
          <w:rFonts w:eastAsia="Times New Roman"/>
          <w:szCs w:val="24"/>
          <w:lang w:eastAsia="de-DE"/>
        </w:rPr>
        <w:footnoteReference w:id="12"/>
      </w:r>
    </w:p>
    <w:p w14:paraId="139CA1E9" w14:textId="77777777" w:rsidR="007216F1" w:rsidRPr="00E97F5B" w:rsidRDefault="007216F1" w:rsidP="007216F1">
      <w:pPr>
        <w:spacing w:before="100" w:beforeAutospacing="1" w:after="100" w:afterAutospacing="1" w:line="240" w:lineRule="auto"/>
        <w:rPr>
          <w:rFonts w:eastAsia="Times New Roman"/>
          <w:szCs w:val="24"/>
          <w:lang w:eastAsia="de-DE"/>
        </w:rPr>
      </w:pPr>
      <w:proofErr w:type="spellStart"/>
      <w:r w:rsidRPr="00E97F5B">
        <w:rPr>
          <w:rFonts w:eastAsia="Times New Roman"/>
          <w:b/>
          <w:bCs/>
          <w:szCs w:val="24"/>
          <w:lang w:eastAsia="de-DE"/>
        </w:rPr>
        <w:t>Prophete</w:t>
      </w:r>
      <w:proofErr w:type="spellEnd"/>
      <w:r w:rsidRPr="00E97F5B">
        <w:rPr>
          <w:rFonts w:eastAsia="Times New Roman"/>
          <w:szCs w:val="24"/>
          <w:lang w:eastAsia="de-DE"/>
        </w:rPr>
        <w:t>, der des Vaters Sinn verkläret,</w:t>
      </w:r>
      <w:r w:rsidRPr="00E97F5B">
        <w:rPr>
          <w:rFonts w:eastAsia="Times New Roman"/>
          <w:szCs w:val="24"/>
          <w:lang w:eastAsia="de-DE"/>
        </w:rPr>
        <w:br/>
        <w:t xml:space="preserve">Du nur bist unser </w:t>
      </w:r>
      <w:r w:rsidRPr="00E97F5B">
        <w:rPr>
          <w:rFonts w:eastAsia="Times New Roman"/>
          <w:b/>
          <w:bCs/>
          <w:szCs w:val="24"/>
          <w:lang w:eastAsia="de-DE"/>
        </w:rPr>
        <w:t>Meister</w:t>
      </w:r>
      <w:r w:rsidRPr="00E97F5B">
        <w:rPr>
          <w:rFonts w:eastAsia="Times New Roman"/>
          <w:szCs w:val="24"/>
          <w:lang w:eastAsia="de-DE"/>
        </w:rPr>
        <w:t>, der uns lehret!</w:t>
      </w:r>
    </w:p>
    <w:p w14:paraId="7AFC3617" w14:textId="6A72CEE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Arabia mit allen seinen </w:t>
      </w:r>
      <w:r w:rsidRPr="00E97F5B">
        <w:rPr>
          <w:rFonts w:eastAsia="Times New Roman"/>
          <w:b/>
          <w:bCs/>
          <w:szCs w:val="24"/>
          <w:lang w:eastAsia="de-DE"/>
        </w:rPr>
        <w:t>Weisen</w:t>
      </w:r>
      <w:r w:rsidRPr="00E97F5B">
        <w:rPr>
          <w:rFonts w:eastAsia="Times New Roman"/>
          <w:szCs w:val="24"/>
          <w:lang w:eastAsia="de-DE"/>
        </w:rPr>
        <w:br/>
        <w:t xml:space="preserve">Und Salomo </w:t>
      </w:r>
      <w:r w:rsidR="00360E4E" w:rsidRPr="00E97F5B">
        <w:rPr>
          <w:rFonts w:eastAsia="Times New Roman"/>
          <w:szCs w:val="24"/>
          <w:lang w:eastAsia="de-DE"/>
        </w:rPr>
        <w:t>muss</w:t>
      </w:r>
      <w:r w:rsidRPr="00E97F5B">
        <w:rPr>
          <w:rFonts w:eastAsia="Times New Roman"/>
          <w:szCs w:val="24"/>
          <w:lang w:eastAsia="de-DE"/>
        </w:rPr>
        <w:t xml:space="preserve"> deinen Vorzug preisen.</w:t>
      </w:r>
    </w:p>
    <w:p w14:paraId="38B41761" w14:textId="40DBD971"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Ich möchte </w:t>
      </w:r>
      <w:proofErr w:type="spellStart"/>
      <w:r w:rsidRPr="00E97F5B">
        <w:rPr>
          <w:rFonts w:eastAsia="Times New Roman"/>
          <w:szCs w:val="24"/>
          <w:lang w:eastAsia="de-DE"/>
        </w:rPr>
        <w:t>seh’n</w:t>
      </w:r>
      <w:proofErr w:type="spellEnd"/>
      <w:r w:rsidRPr="00E97F5B">
        <w:rPr>
          <w:rFonts w:eastAsia="Times New Roman"/>
          <w:szCs w:val="24"/>
          <w:lang w:eastAsia="de-DE"/>
        </w:rPr>
        <w:t>, wer mich einmal betörte,</w:t>
      </w:r>
      <w:r w:rsidRPr="00E97F5B">
        <w:rPr>
          <w:rFonts w:eastAsia="Times New Roman"/>
          <w:szCs w:val="24"/>
          <w:lang w:eastAsia="de-DE"/>
        </w:rPr>
        <w:br/>
        <w:t xml:space="preserve">Wenn ich den Mann, der </w:t>
      </w:r>
      <w:r w:rsidRPr="00E97F5B">
        <w:rPr>
          <w:rFonts w:eastAsia="Times New Roman"/>
          <w:b/>
          <w:bCs/>
          <w:szCs w:val="24"/>
          <w:lang w:eastAsia="de-DE"/>
        </w:rPr>
        <w:t>Ra</w:t>
      </w:r>
      <w:r w:rsidR="006E6968">
        <w:rPr>
          <w:rFonts w:eastAsia="Times New Roman"/>
          <w:b/>
          <w:bCs/>
          <w:szCs w:val="24"/>
          <w:lang w:eastAsia="de-DE"/>
        </w:rPr>
        <w:t>t</w:t>
      </w:r>
      <w:r w:rsidRPr="00E97F5B">
        <w:rPr>
          <w:rFonts w:eastAsia="Times New Roman"/>
          <w:szCs w:val="24"/>
          <w:lang w:eastAsia="de-DE"/>
        </w:rPr>
        <w:t xml:space="preserve"> heißt, immer hörte!</w:t>
      </w:r>
    </w:p>
    <w:p w14:paraId="6FF1A400" w14:textId="62397D7A"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b/>
          <w:bCs/>
          <w:szCs w:val="24"/>
          <w:lang w:eastAsia="de-DE"/>
        </w:rPr>
        <w:t>Kraft</w:t>
      </w:r>
      <w:r w:rsidRPr="00E97F5B">
        <w:rPr>
          <w:rFonts w:eastAsia="Times New Roman"/>
          <w:szCs w:val="24"/>
          <w:lang w:eastAsia="de-DE"/>
        </w:rPr>
        <w:t xml:space="preserve">, die die Schwachheit nimmer </w:t>
      </w:r>
      <w:r w:rsidR="00360E4E" w:rsidRPr="00E97F5B">
        <w:rPr>
          <w:rFonts w:eastAsia="Times New Roman"/>
          <w:szCs w:val="24"/>
          <w:lang w:eastAsia="de-DE"/>
        </w:rPr>
        <w:t>lässt</w:t>
      </w:r>
      <w:r w:rsidRPr="00E97F5B">
        <w:rPr>
          <w:rFonts w:eastAsia="Times New Roman"/>
          <w:szCs w:val="24"/>
          <w:lang w:eastAsia="de-DE"/>
        </w:rPr>
        <w:t xml:space="preserve"> erliegen!</w:t>
      </w:r>
      <w:r w:rsidRPr="00E97F5B">
        <w:rPr>
          <w:rFonts w:eastAsia="Times New Roman"/>
          <w:szCs w:val="24"/>
          <w:lang w:eastAsia="de-DE"/>
        </w:rPr>
        <w:br/>
      </w:r>
      <w:r w:rsidRPr="00E97F5B">
        <w:rPr>
          <w:rFonts w:eastAsia="Times New Roman"/>
          <w:b/>
          <w:bCs/>
          <w:szCs w:val="24"/>
          <w:lang w:eastAsia="de-DE"/>
        </w:rPr>
        <w:t>Held</w:t>
      </w:r>
      <w:r w:rsidRPr="00E97F5B">
        <w:rPr>
          <w:rFonts w:eastAsia="Times New Roman"/>
          <w:szCs w:val="24"/>
          <w:lang w:eastAsia="de-DE"/>
        </w:rPr>
        <w:t>, der von keinem Krieg weiß, als zum Siegen.</w:t>
      </w:r>
    </w:p>
    <w:p w14:paraId="242D83F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w:t>
      </w:r>
      <w:r w:rsidRPr="00E97F5B">
        <w:rPr>
          <w:rFonts w:eastAsia="Times New Roman"/>
          <w:b/>
          <w:bCs/>
          <w:szCs w:val="24"/>
          <w:lang w:eastAsia="de-DE"/>
        </w:rPr>
        <w:t>Ewig-Vater</w:t>
      </w:r>
      <w:r w:rsidRPr="00E97F5B">
        <w:rPr>
          <w:rFonts w:eastAsia="Times New Roman"/>
          <w:szCs w:val="24"/>
          <w:lang w:eastAsia="de-DE"/>
        </w:rPr>
        <w:t>, hast Dein Amt gepriesen,</w:t>
      </w:r>
      <w:r w:rsidRPr="00E97F5B">
        <w:rPr>
          <w:rFonts w:eastAsia="Times New Roman"/>
          <w:szCs w:val="24"/>
          <w:lang w:eastAsia="de-DE"/>
        </w:rPr>
        <w:br/>
        <w:t>Wie Dir’s Dein großer Vater angewiesen.</w:t>
      </w:r>
    </w:p>
    <w:p w14:paraId="012B9CC8" w14:textId="79F9F2C0"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w:t>
      </w:r>
      <w:r w:rsidRPr="00E97F5B">
        <w:rPr>
          <w:rFonts w:eastAsia="Times New Roman"/>
          <w:b/>
          <w:bCs/>
          <w:szCs w:val="24"/>
          <w:lang w:eastAsia="de-DE"/>
        </w:rPr>
        <w:t>Friedefürst</w:t>
      </w:r>
      <w:r w:rsidRPr="00E97F5B">
        <w:rPr>
          <w:rFonts w:eastAsia="Times New Roman"/>
          <w:szCs w:val="24"/>
          <w:lang w:eastAsia="de-DE"/>
        </w:rPr>
        <w:t>, wenn Du kannst Friede machen,</w:t>
      </w:r>
      <w:r w:rsidRPr="00E97F5B">
        <w:rPr>
          <w:rFonts w:eastAsia="Times New Roman"/>
          <w:szCs w:val="24"/>
          <w:lang w:eastAsia="de-DE"/>
        </w:rPr>
        <w:br/>
        <w:t xml:space="preserve">So weiß ich, </w:t>
      </w:r>
      <w:r w:rsidR="00360E4E" w:rsidRPr="00E97F5B">
        <w:rPr>
          <w:rFonts w:eastAsia="Times New Roman"/>
          <w:szCs w:val="24"/>
          <w:lang w:eastAsia="de-DE"/>
        </w:rPr>
        <w:t>dass</w:t>
      </w:r>
      <w:r w:rsidRPr="00E97F5B">
        <w:rPr>
          <w:rFonts w:eastAsia="Times New Roman"/>
          <w:szCs w:val="24"/>
          <w:lang w:eastAsia="de-DE"/>
        </w:rPr>
        <w:t xml:space="preserve"> Dir noch das Herz wird lachen!</w:t>
      </w:r>
    </w:p>
    <w:p w14:paraId="012A4B2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Der Cherubim und Seraphim Bedecken</w:t>
      </w:r>
      <w:r w:rsidRPr="00E97F5B">
        <w:rPr>
          <w:rFonts w:eastAsia="Times New Roman"/>
          <w:szCs w:val="24"/>
          <w:lang w:eastAsia="de-DE"/>
        </w:rPr>
        <w:br/>
        <w:t xml:space="preserve">Zeigt, wer </w:t>
      </w:r>
      <w:r w:rsidRPr="00E97F5B">
        <w:rPr>
          <w:rFonts w:eastAsia="Times New Roman"/>
          <w:b/>
          <w:bCs/>
          <w:szCs w:val="24"/>
          <w:lang w:eastAsia="de-DE"/>
        </w:rPr>
        <w:t>Jehovah</w:t>
      </w:r>
      <w:r w:rsidRPr="00E97F5B">
        <w:rPr>
          <w:rFonts w:eastAsia="Times New Roman"/>
          <w:szCs w:val="24"/>
          <w:lang w:eastAsia="de-DE"/>
        </w:rPr>
        <w:t xml:space="preserve"> ist, und Satans Schrecken.</w:t>
      </w:r>
      <w:r>
        <w:rPr>
          <w:rStyle w:val="Funotenzeichen"/>
          <w:rFonts w:eastAsia="Times New Roman"/>
          <w:szCs w:val="24"/>
          <w:lang w:eastAsia="de-DE"/>
        </w:rPr>
        <w:footnoteReference w:id="13"/>
      </w:r>
    </w:p>
    <w:p w14:paraId="4E92986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b/>
          <w:bCs/>
          <w:szCs w:val="24"/>
          <w:lang w:eastAsia="de-DE"/>
        </w:rPr>
        <w:t>HErr</w:t>
      </w:r>
      <w:r w:rsidRPr="00E97F5B">
        <w:rPr>
          <w:rFonts w:eastAsia="Times New Roman"/>
          <w:szCs w:val="24"/>
          <w:lang w:eastAsia="de-DE"/>
        </w:rPr>
        <w:t>, gegen den sich keine Macht darf sperren,</w:t>
      </w:r>
      <w:r w:rsidRPr="00E97F5B">
        <w:rPr>
          <w:rFonts w:eastAsia="Times New Roman"/>
          <w:szCs w:val="24"/>
          <w:lang w:eastAsia="de-DE"/>
        </w:rPr>
        <w:br/>
        <w:t xml:space="preserve">Dein Will‘ ist unser Glück! Wohl uns des </w:t>
      </w:r>
      <w:proofErr w:type="spellStart"/>
      <w:r w:rsidRPr="00E97F5B">
        <w:rPr>
          <w:rFonts w:eastAsia="Times New Roman"/>
          <w:szCs w:val="24"/>
          <w:lang w:eastAsia="de-DE"/>
        </w:rPr>
        <w:t>HErren</w:t>
      </w:r>
      <w:proofErr w:type="spellEnd"/>
      <w:r w:rsidRPr="00E97F5B">
        <w:rPr>
          <w:rFonts w:eastAsia="Times New Roman"/>
          <w:szCs w:val="24"/>
          <w:lang w:eastAsia="de-DE"/>
        </w:rPr>
        <w:t>!</w:t>
      </w:r>
    </w:p>
    <w:p w14:paraId="68ED55F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w:t>
      </w:r>
      <w:r w:rsidRPr="00E97F5B">
        <w:rPr>
          <w:rFonts w:eastAsia="Times New Roman"/>
          <w:b/>
          <w:bCs/>
          <w:szCs w:val="24"/>
          <w:lang w:eastAsia="de-DE"/>
        </w:rPr>
        <w:t>Kind</w:t>
      </w:r>
      <w:r w:rsidRPr="00E97F5B">
        <w:rPr>
          <w:rFonts w:eastAsia="Times New Roman"/>
          <w:szCs w:val="24"/>
          <w:lang w:eastAsia="de-DE"/>
        </w:rPr>
        <w:t>, wie groß Du sonst auch anzusehen:</w:t>
      </w:r>
      <w:r w:rsidRPr="00E97F5B">
        <w:rPr>
          <w:rFonts w:eastAsia="Times New Roman"/>
          <w:szCs w:val="24"/>
          <w:lang w:eastAsia="de-DE"/>
        </w:rPr>
        <w:br/>
        <w:t>Es ist doch kindlich mit Dir umzugehen!</w:t>
      </w:r>
    </w:p>
    <w:p w14:paraId="7408765E" w14:textId="0551C432"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Und doch begreift kein Mensch Dein </w:t>
      </w:r>
      <w:r w:rsidR="006E6968">
        <w:rPr>
          <w:rFonts w:eastAsia="Times New Roman"/>
          <w:szCs w:val="24"/>
          <w:lang w:eastAsia="de-DE"/>
        </w:rPr>
        <w:t>T</w:t>
      </w:r>
      <w:r w:rsidRPr="00E97F5B">
        <w:rPr>
          <w:rFonts w:eastAsia="Times New Roman"/>
          <w:szCs w:val="24"/>
          <w:lang w:eastAsia="de-DE"/>
        </w:rPr>
        <w:t>un und Lassen,</w:t>
      </w:r>
      <w:r w:rsidRPr="00E97F5B">
        <w:rPr>
          <w:rFonts w:eastAsia="Times New Roman"/>
          <w:szCs w:val="24"/>
          <w:lang w:eastAsia="de-DE"/>
        </w:rPr>
        <w:br/>
        <w:t xml:space="preserve">Drum heißt du </w:t>
      </w:r>
      <w:r w:rsidRPr="00E97F5B">
        <w:rPr>
          <w:rFonts w:eastAsia="Times New Roman"/>
          <w:b/>
          <w:bCs/>
          <w:szCs w:val="24"/>
          <w:lang w:eastAsia="de-DE"/>
        </w:rPr>
        <w:t>Wunderbar</w:t>
      </w:r>
      <w:r w:rsidRPr="00E97F5B">
        <w:rPr>
          <w:rFonts w:eastAsia="Times New Roman"/>
          <w:szCs w:val="24"/>
          <w:lang w:eastAsia="de-DE"/>
        </w:rPr>
        <w:t>, und nicht zu fassen.</w:t>
      </w:r>
    </w:p>
    <w:p w14:paraId="03B1DB7B" w14:textId="54D3C02F"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w:t>
      </w:r>
      <w:r w:rsidRPr="00E97F5B">
        <w:rPr>
          <w:rFonts w:eastAsia="Times New Roman"/>
          <w:b/>
          <w:bCs/>
          <w:szCs w:val="24"/>
          <w:lang w:eastAsia="de-DE"/>
        </w:rPr>
        <w:t>Tau</w:t>
      </w:r>
      <w:r w:rsidRPr="00E97F5B">
        <w:rPr>
          <w:rFonts w:eastAsia="Times New Roman"/>
          <w:szCs w:val="24"/>
          <w:lang w:eastAsia="de-DE"/>
        </w:rPr>
        <w:t>, der auch das dürrste Herz befeuchtet!</w:t>
      </w:r>
      <w:r w:rsidRPr="00E97F5B">
        <w:rPr>
          <w:rFonts w:eastAsia="Times New Roman"/>
          <w:szCs w:val="24"/>
          <w:lang w:eastAsia="de-DE"/>
        </w:rPr>
        <w:br/>
        <w:t xml:space="preserve">O </w:t>
      </w:r>
      <w:r w:rsidRPr="00E97F5B">
        <w:rPr>
          <w:rFonts w:eastAsia="Times New Roman"/>
          <w:b/>
          <w:bCs/>
          <w:szCs w:val="24"/>
          <w:lang w:eastAsia="de-DE"/>
        </w:rPr>
        <w:t>Licht</w:t>
      </w:r>
      <w:r w:rsidRPr="00E97F5B">
        <w:rPr>
          <w:rFonts w:eastAsia="Times New Roman"/>
          <w:szCs w:val="24"/>
          <w:lang w:eastAsia="de-DE"/>
        </w:rPr>
        <w:t>, das unserm Fuß die Nacht erleuchtet!</w:t>
      </w:r>
    </w:p>
    <w:p w14:paraId="593D9D61" w14:textId="5A80C030"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w:t>
      </w:r>
      <w:r w:rsidRPr="00E97F5B">
        <w:rPr>
          <w:rFonts w:eastAsia="Times New Roman"/>
          <w:b/>
          <w:bCs/>
          <w:szCs w:val="24"/>
          <w:lang w:eastAsia="de-DE"/>
        </w:rPr>
        <w:t>Leben</w:t>
      </w:r>
      <w:r w:rsidRPr="00E97F5B">
        <w:rPr>
          <w:rFonts w:eastAsia="Times New Roman"/>
          <w:szCs w:val="24"/>
          <w:lang w:eastAsia="de-DE"/>
        </w:rPr>
        <w:t>, ohne das kein Ding bestehet!</w:t>
      </w:r>
      <w:r w:rsidRPr="00E97F5B">
        <w:rPr>
          <w:rFonts w:eastAsia="Times New Roman"/>
          <w:szCs w:val="24"/>
          <w:lang w:eastAsia="de-DE"/>
        </w:rPr>
        <w:br/>
        <w:t xml:space="preserve">O </w:t>
      </w:r>
      <w:r w:rsidRPr="00E97F5B">
        <w:rPr>
          <w:rFonts w:eastAsia="Times New Roman"/>
          <w:b/>
          <w:bCs/>
          <w:szCs w:val="24"/>
          <w:lang w:eastAsia="de-DE"/>
        </w:rPr>
        <w:t>Weg</w:t>
      </w:r>
      <w:r w:rsidRPr="00E97F5B">
        <w:rPr>
          <w:rFonts w:eastAsia="Times New Roman"/>
          <w:szCs w:val="24"/>
          <w:lang w:eastAsia="de-DE"/>
        </w:rPr>
        <w:t>, darauf der Tor nicht irre gehet!</w:t>
      </w:r>
    </w:p>
    <w:p w14:paraId="2BCB65B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w:t>
      </w:r>
      <w:r w:rsidRPr="00E97F5B">
        <w:rPr>
          <w:rFonts w:eastAsia="Times New Roman"/>
          <w:b/>
          <w:bCs/>
          <w:szCs w:val="24"/>
          <w:lang w:eastAsia="de-DE"/>
        </w:rPr>
        <w:t>Wahrheit</w:t>
      </w:r>
      <w:r w:rsidRPr="00E97F5B">
        <w:rPr>
          <w:rFonts w:eastAsia="Times New Roman"/>
          <w:szCs w:val="24"/>
          <w:lang w:eastAsia="de-DE"/>
        </w:rPr>
        <w:t>, die noch keinen Feind betrogen!</w:t>
      </w:r>
      <w:r w:rsidRPr="00E97F5B">
        <w:rPr>
          <w:rFonts w:eastAsia="Times New Roman"/>
          <w:szCs w:val="24"/>
          <w:lang w:eastAsia="de-DE"/>
        </w:rPr>
        <w:br/>
        <w:t xml:space="preserve">O </w:t>
      </w:r>
      <w:r w:rsidRPr="00E97F5B">
        <w:rPr>
          <w:rFonts w:eastAsia="Times New Roman"/>
          <w:b/>
          <w:bCs/>
          <w:szCs w:val="24"/>
          <w:lang w:eastAsia="de-DE"/>
        </w:rPr>
        <w:t>Burg</w:t>
      </w:r>
      <w:r w:rsidRPr="00E97F5B">
        <w:rPr>
          <w:rFonts w:eastAsia="Times New Roman"/>
          <w:szCs w:val="24"/>
          <w:lang w:eastAsia="de-DE"/>
        </w:rPr>
        <w:t>, die all ihr Volk in sich gezogen!</w:t>
      </w:r>
    </w:p>
    <w:p w14:paraId="3509B7E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w:t>
      </w:r>
      <w:r w:rsidRPr="00E97F5B">
        <w:rPr>
          <w:rFonts w:eastAsia="Times New Roman"/>
          <w:b/>
          <w:bCs/>
          <w:szCs w:val="24"/>
          <w:lang w:eastAsia="de-DE"/>
        </w:rPr>
        <w:t>Wort</w:t>
      </w:r>
      <w:r w:rsidRPr="00E97F5B">
        <w:rPr>
          <w:rFonts w:eastAsia="Times New Roman"/>
          <w:szCs w:val="24"/>
          <w:lang w:eastAsia="de-DE"/>
        </w:rPr>
        <w:t>, das vormals Alles ausgesprochen:</w:t>
      </w:r>
      <w:r w:rsidRPr="00E97F5B">
        <w:rPr>
          <w:rFonts w:eastAsia="Times New Roman"/>
          <w:szCs w:val="24"/>
          <w:lang w:eastAsia="de-DE"/>
        </w:rPr>
        <w:br/>
        <w:t>Dein Hauch weckt Herzen, die der Tod gebrochen!</w:t>
      </w:r>
    </w:p>
    <w:p w14:paraId="50E203D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w:t>
      </w:r>
      <w:r w:rsidRPr="00E97F5B">
        <w:rPr>
          <w:rFonts w:eastAsia="Times New Roman"/>
          <w:b/>
          <w:bCs/>
          <w:szCs w:val="24"/>
          <w:lang w:eastAsia="de-DE"/>
        </w:rPr>
        <w:t>Morgenstern</w:t>
      </w:r>
      <w:r w:rsidRPr="00E97F5B">
        <w:rPr>
          <w:rFonts w:eastAsia="Times New Roman"/>
          <w:szCs w:val="24"/>
          <w:lang w:eastAsia="de-DE"/>
        </w:rPr>
        <w:t>, der sonnenmäßig blinket,</w:t>
      </w:r>
      <w:r w:rsidRPr="00E97F5B">
        <w:rPr>
          <w:rFonts w:eastAsia="Times New Roman"/>
          <w:szCs w:val="24"/>
          <w:lang w:eastAsia="de-DE"/>
        </w:rPr>
        <w:br/>
        <w:t xml:space="preserve">Und doch in ein noch </w:t>
      </w:r>
      <w:proofErr w:type="spellStart"/>
      <w:r w:rsidRPr="00E97F5B">
        <w:rPr>
          <w:rFonts w:eastAsia="Times New Roman"/>
          <w:szCs w:val="24"/>
          <w:lang w:eastAsia="de-DE"/>
        </w:rPr>
        <w:t>finst’res</w:t>
      </w:r>
      <w:proofErr w:type="spellEnd"/>
      <w:r w:rsidRPr="00E97F5B">
        <w:rPr>
          <w:rFonts w:eastAsia="Times New Roman"/>
          <w:szCs w:val="24"/>
          <w:lang w:eastAsia="de-DE"/>
        </w:rPr>
        <w:t xml:space="preserve"> Herze sinket!</w:t>
      </w:r>
    </w:p>
    <w:p w14:paraId="09BB56C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w:t>
      </w:r>
      <w:r w:rsidRPr="00E97F5B">
        <w:rPr>
          <w:rFonts w:eastAsia="Times New Roman"/>
          <w:b/>
          <w:bCs/>
          <w:szCs w:val="24"/>
          <w:lang w:eastAsia="de-DE"/>
        </w:rPr>
        <w:t>Alpha</w:t>
      </w:r>
      <w:r w:rsidRPr="00E97F5B">
        <w:rPr>
          <w:rFonts w:eastAsia="Times New Roman"/>
          <w:szCs w:val="24"/>
          <w:lang w:eastAsia="de-DE"/>
        </w:rPr>
        <w:t xml:space="preserve"> und </w:t>
      </w:r>
      <w:r w:rsidRPr="00E97F5B">
        <w:rPr>
          <w:rFonts w:eastAsia="Times New Roman"/>
          <w:b/>
          <w:bCs/>
          <w:szCs w:val="24"/>
          <w:lang w:eastAsia="de-DE"/>
        </w:rPr>
        <w:t>Omega</w:t>
      </w:r>
      <w:r w:rsidRPr="00E97F5B">
        <w:rPr>
          <w:rFonts w:eastAsia="Times New Roman"/>
          <w:szCs w:val="24"/>
          <w:lang w:eastAsia="de-DE"/>
        </w:rPr>
        <w:t xml:space="preserve"> aller Wesen!</w:t>
      </w:r>
      <w:r w:rsidRPr="00E97F5B">
        <w:rPr>
          <w:rFonts w:eastAsia="Times New Roman"/>
          <w:szCs w:val="24"/>
          <w:lang w:eastAsia="de-DE"/>
        </w:rPr>
        <w:br/>
        <w:t>Wer Dich kennt, hat die Weisheit selbst erlesen!</w:t>
      </w:r>
    </w:p>
    <w:p w14:paraId="72FC14A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w:t>
      </w:r>
      <w:r w:rsidRPr="00E97F5B">
        <w:rPr>
          <w:rFonts w:eastAsia="Times New Roman"/>
          <w:b/>
          <w:bCs/>
          <w:szCs w:val="24"/>
          <w:lang w:eastAsia="de-DE"/>
        </w:rPr>
        <w:t>Sonne</w:t>
      </w:r>
      <w:r w:rsidRPr="00E97F5B">
        <w:rPr>
          <w:rFonts w:eastAsia="Times New Roman"/>
          <w:szCs w:val="24"/>
          <w:lang w:eastAsia="de-DE"/>
        </w:rPr>
        <w:t>, dran auch Felsen selbst verwittern!</w:t>
      </w:r>
      <w:r w:rsidRPr="00E97F5B">
        <w:rPr>
          <w:rFonts w:eastAsia="Times New Roman"/>
          <w:szCs w:val="24"/>
          <w:lang w:eastAsia="de-DE"/>
        </w:rPr>
        <w:br/>
        <w:t xml:space="preserve">Du </w:t>
      </w:r>
      <w:r w:rsidRPr="00E97F5B">
        <w:rPr>
          <w:rFonts w:eastAsia="Times New Roman"/>
          <w:b/>
          <w:bCs/>
          <w:szCs w:val="24"/>
          <w:lang w:eastAsia="de-DE"/>
        </w:rPr>
        <w:t>Flammenstrahl</w:t>
      </w:r>
      <w:r w:rsidRPr="00E97F5B">
        <w:rPr>
          <w:rFonts w:eastAsia="Times New Roman"/>
          <w:szCs w:val="24"/>
          <w:lang w:eastAsia="de-DE"/>
        </w:rPr>
        <w:t>, vor dem die Frevler zittern!</w:t>
      </w:r>
    </w:p>
    <w:p w14:paraId="4BB17C7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w:t>
      </w:r>
      <w:r w:rsidRPr="00E97F5B">
        <w:rPr>
          <w:rFonts w:eastAsia="Times New Roman"/>
          <w:b/>
          <w:bCs/>
          <w:szCs w:val="24"/>
          <w:lang w:eastAsia="de-DE"/>
        </w:rPr>
        <w:t>Mittler</w:t>
      </w:r>
      <w:r w:rsidRPr="00E97F5B">
        <w:rPr>
          <w:rFonts w:eastAsia="Times New Roman"/>
          <w:szCs w:val="24"/>
          <w:lang w:eastAsia="de-DE"/>
        </w:rPr>
        <w:t xml:space="preserve"> zwischen Gott und uns zum Frieden,</w:t>
      </w:r>
      <w:r w:rsidRPr="00E97F5B">
        <w:rPr>
          <w:rFonts w:eastAsia="Times New Roman"/>
          <w:szCs w:val="24"/>
          <w:lang w:eastAsia="de-DE"/>
        </w:rPr>
        <w:br/>
        <w:t xml:space="preserve">Aus Menschenlieb‘ in </w:t>
      </w:r>
      <w:proofErr w:type="spellStart"/>
      <w:r w:rsidRPr="00E97F5B">
        <w:rPr>
          <w:rFonts w:eastAsia="Times New Roman"/>
          <w:szCs w:val="24"/>
          <w:lang w:eastAsia="de-DE"/>
        </w:rPr>
        <w:t>David’s</w:t>
      </w:r>
      <w:proofErr w:type="spellEnd"/>
      <w:r w:rsidRPr="00E97F5B">
        <w:rPr>
          <w:rFonts w:eastAsia="Times New Roman"/>
          <w:szCs w:val="24"/>
          <w:lang w:eastAsia="de-DE"/>
        </w:rPr>
        <w:t xml:space="preserve"> Haus beschieden!</w:t>
      </w:r>
    </w:p>
    <w:p w14:paraId="73010924" w14:textId="4CB89FD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Dich </w:t>
      </w:r>
      <w:r w:rsidR="00360E4E" w:rsidRPr="00E97F5B">
        <w:rPr>
          <w:rFonts w:eastAsia="Times New Roman"/>
          <w:szCs w:val="24"/>
          <w:lang w:eastAsia="de-DE"/>
        </w:rPr>
        <w:t>musst</w:t>
      </w:r>
      <w:r w:rsidRPr="00E97F5B">
        <w:rPr>
          <w:rFonts w:eastAsia="Times New Roman"/>
          <w:szCs w:val="24"/>
          <w:lang w:eastAsia="de-DE"/>
        </w:rPr>
        <w:t xml:space="preserve">‘ ein Kind einst seinen </w:t>
      </w:r>
      <w:r w:rsidRPr="00E97F5B">
        <w:rPr>
          <w:rFonts w:eastAsia="Times New Roman"/>
          <w:b/>
          <w:bCs/>
          <w:szCs w:val="24"/>
          <w:lang w:eastAsia="de-DE"/>
        </w:rPr>
        <w:t>Säugling</w:t>
      </w:r>
      <w:r w:rsidRPr="00E97F5B">
        <w:rPr>
          <w:rFonts w:eastAsia="Times New Roman"/>
          <w:szCs w:val="24"/>
          <w:lang w:eastAsia="de-DE"/>
        </w:rPr>
        <w:t xml:space="preserve"> nennen,</w:t>
      </w:r>
      <w:r w:rsidRPr="00E97F5B">
        <w:rPr>
          <w:rFonts w:eastAsia="Times New Roman"/>
          <w:szCs w:val="24"/>
          <w:lang w:eastAsia="de-DE"/>
        </w:rPr>
        <w:br/>
        <w:t xml:space="preserve">Und du, </w:t>
      </w:r>
      <w:r w:rsidRPr="00E97F5B">
        <w:rPr>
          <w:rFonts w:eastAsia="Times New Roman"/>
          <w:b/>
          <w:bCs/>
          <w:szCs w:val="24"/>
          <w:lang w:eastAsia="de-DE"/>
        </w:rPr>
        <w:t>Gott</w:t>
      </w:r>
      <w:r w:rsidRPr="00E97F5B">
        <w:rPr>
          <w:rFonts w:eastAsia="Times New Roman"/>
          <w:szCs w:val="24"/>
          <w:lang w:eastAsia="de-DE"/>
        </w:rPr>
        <w:t>, wolltest Dich dazu bekennen.</w:t>
      </w:r>
    </w:p>
    <w:p w14:paraId="09C8AC7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Als Gottes </w:t>
      </w:r>
      <w:r w:rsidRPr="00E97F5B">
        <w:rPr>
          <w:rFonts w:eastAsia="Times New Roman"/>
          <w:b/>
          <w:bCs/>
          <w:szCs w:val="24"/>
          <w:lang w:eastAsia="de-DE"/>
        </w:rPr>
        <w:t>Christ</w:t>
      </w:r>
      <w:r w:rsidRPr="00E97F5B">
        <w:rPr>
          <w:rFonts w:eastAsia="Times New Roman"/>
          <w:szCs w:val="24"/>
          <w:lang w:eastAsia="de-DE"/>
        </w:rPr>
        <w:t xml:space="preserve"> besuchst Du unsre Hürden,</w:t>
      </w:r>
      <w:r w:rsidRPr="00E97F5B">
        <w:rPr>
          <w:rFonts w:eastAsia="Times New Roman"/>
          <w:szCs w:val="24"/>
          <w:lang w:eastAsia="de-DE"/>
        </w:rPr>
        <w:br/>
        <w:t>Damit wir All‘ gesalbt und selig würden;</w:t>
      </w:r>
    </w:p>
    <w:p w14:paraId="728CBA1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ohne Wahl, wer frömmer oder böser,</w:t>
      </w:r>
      <w:r w:rsidRPr="00E97F5B">
        <w:rPr>
          <w:rFonts w:eastAsia="Times New Roman"/>
          <w:szCs w:val="24"/>
          <w:lang w:eastAsia="de-DE"/>
        </w:rPr>
        <w:br/>
      </w:r>
      <w:proofErr w:type="spellStart"/>
      <w:r w:rsidRPr="00E97F5B">
        <w:rPr>
          <w:rFonts w:eastAsia="Times New Roman"/>
          <w:szCs w:val="24"/>
          <w:lang w:eastAsia="de-DE"/>
        </w:rPr>
        <w:t>Wardst</w:t>
      </w:r>
      <w:proofErr w:type="spellEnd"/>
      <w:r w:rsidRPr="00E97F5B">
        <w:rPr>
          <w:rFonts w:eastAsia="Times New Roman"/>
          <w:szCs w:val="24"/>
          <w:lang w:eastAsia="de-DE"/>
        </w:rPr>
        <w:t xml:space="preserve"> du der Welt, der ganzen Welt </w:t>
      </w:r>
      <w:r w:rsidRPr="00E97F5B">
        <w:rPr>
          <w:rFonts w:eastAsia="Times New Roman"/>
          <w:b/>
          <w:bCs/>
          <w:szCs w:val="24"/>
          <w:lang w:eastAsia="de-DE"/>
        </w:rPr>
        <w:t>Erlöser</w:t>
      </w:r>
      <w:r w:rsidRPr="00E97F5B">
        <w:rPr>
          <w:rFonts w:eastAsia="Times New Roman"/>
          <w:szCs w:val="24"/>
          <w:lang w:eastAsia="de-DE"/>
        </w:rPr>
        <w:t>.</w:t>
      </w:r>
    </w:p>
    <w:p w14:paraId="1BCB663D" w14:textId="5787F17B"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Als </w:t>
      </w:r>
      <w:r w:rsidRPr="00E97F5B">
        <w:rPr>
          <w:rFonts w:eastAsia="Times New Roman"/>
          <w:b/>
          <w:bCs/>
          <w:szCs w:val="24"/>
          <w:lang w:eastAsia="de-DE"/>
        </w:rPr>
        <w:t>Heiland</w:t>
      </w:r>
      <w:r w:rsidRPr="00E97F5B">
        <w:rPr>
          <w:rFonts w:eastAsia="Times New Roman"/>
          <w:szCs w:val="24"/>
          <w:lang w:eastAsia="de-DE"/>
        </w:rPr>
        <w:t xml:space="preserve"> wirst Du Deinem Volk bekennet;</w:t>
      </w:r>
      <w:r w:rsidRPr="00E97F5B">
        <w:rPr>
          <w:rFonts w:eastAsia="Times New Roman"/>
          <w:szCs w:val="24"/>
          <w:lang w:eastAsia="de-DE"/>
        </w:rPr>
        <w:br/>
        <w:t xml:space="preserve">Was Wunder, </w:t>
      </w:r>
      <w:r w:rsidR="00360E4E" w:rsidRPr="00E97F5B">
        <w:rPr>
          <w:rFonts w:eastAsia="Times New Roman"/>
          <w:szCs w:val="24"/>
          <w:lang w:eastAsia="de-DE"/>
        </w:rPr>
        <w:t>dass</w:t>
      </w:r>
      <w:r w:rsidRPr="00E97F5B">
        <w:rPr>
          <w:rFonts w:eastAsia="Times New Roman"/>
          <w:szCs w:val="24"/>
          <w:lang w:eastAsia="de-DE"/>
        </w:rPr>
        <w:t xml:space="preserve"> Dein Volk Dich Heiland nennet?</w:t>
      </w:r>
    </w:p>
    <w:p w14:paraId="651DE50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Als </w:t>
      </w:r>
      <w:proofErr w:type="spellStart"/>
      <w:r w:rsidRPr="00E97F5B">
        <w:rPr>
          <w:rFonts w:eastAsia="Times New Roman"/>
          <w:b/>
          <w:bCs/>
          <w:szCs w:val="24"/>
          <w:lang w:eastAsia="de-DE"/>
        </w:rPr>
        <w:t>Fürsprach</w:t>
      </w:r>
      <w:proofErr w:type="spellEnd"/>
      <w:r w:rsidRPr="00E97F5B">
        <w:rPr>
          <w:rFonts w:eastAsia="Times New Roman"/>
          <w:szCs w:val="24"/>
          <w:lang w:eastAsia="de-DE"/>
        </w:rPr>
        <w:t xml:space="preserve"> stehest Du zu Gottes Rechten,</w:t>
      </w:r>
      <w:r w:rsidRPr="00E97F5B">
        <w:rPr>
          <w:rFonts w:eastAsia="Times New Roman"/>
          <w:szCs w:val="24"/>
          <w:lang w:eastAsia="de-DE"/>
        </w:rPr>
        <w:br/>
        <w:t>Dir geben wir denn Alles auszufechten!</w:t>
      </w:r>
    </w:p>
    <w:p w14:paraId="46E870E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w:t>
      </w:r>
      <w:r w:rsidRPr="00E97F5B">
        <w:rPr>
          <w:rFonts w:eastAsia="Times New Roman"/>
          <w:b/>
          <w:bCs/>
          <w:szCs w:val="24"/>
          <w:lang w:eastAsia="de-DE"/>
        </w:rPr>
        <w:t>Gnadenstuhl</w:t>
      </w:r>
      <w:r w:rsidRPr="00E97F5B">
        <w:rPr>
          <w:rFonts w:eastAsia="Times New Roman"/>
          <w:szCs w:val="24"/>
          <w:lang w:eastAsia="de-DE"/>
        </w:rPr>
        <w:t>, wie selig anzuschauen!</w:t>
      </w:r>
      <w:r w:rsidRPr="00E97F5B">
        <w:rPr>
          <w:rFonts w:eastAsia="Times New Roman"/>
          <w:szCs w:val="24"/>
          <w:lang w:eastAsia="de-DE"/>
        </w:rPr>
        <w:br/>
        <w:t>Wer hat zu Dir wohl allzu viel Vertrauen!</w:t>
      </w:r>
    </w:p>
    <w:p w14:paraId="5E40E1BA" w14:textId="1859C79C"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w:t>
      </w:r>
      <w:r w:rsidRPr="00E97F5B">
        <w:rPr>
          <w:rFonts w:eastAsia="Times New Roman"/>
          <w:b/>
          <w:bCs/>
          <w:szCs w:val="24"/>
          <w:lang w:eastAsia="de-DE"/>
        </w:rPr>
        <w:t>Gotteslamm</w:t>
      </w:r>
      <w:r w:rsidRPr="00E97F5B">
        <w:rPr>
          <w:rFonts w:eastAsia="Times New Roman"/>
          <w:szCs w:val="24"/>
          <w:lang w:eastAsia="de-DE"/>
        </w:rPr>
        <w:t>, was ward Dir zugemutet?</w:t>
      </w:r>
      <w:r w:rsidRPr="00E97F5B">
        <w:rPr>
          <w:rFonts w:eastAsia="Times New Roman"/>
          <w:szCs w:val="24"/>
          <w:lang w:eastAsia="de-DE"/>
        </w:rPr>
        <w:br/>
        <w:t>Erwürgt zu sein! – doch nun ist’s ausgeblutet.</w:t>
      </w:r>
    </w:p>
    <w:p w14:paraId="7A208E2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der Du Dich für mich in Tod gegeben,</w:t>
      </w:r>
      <w:r w:rsidRPr="00E97F5B">
        <w:rPr>
          <w:rFonts w:eastAsia="Times New Roman"/>
          <w:szCs w:val="24"/>
          <w:lang w:eastAsia="de-DE"/>
        </w:rPr>
        <w:br/>
        <w:t xml:space="preserve">Sag‘, </w:t>
      </w:r>
      <w:r w:rsidRPr="00E97F5B">
        <w:rPr>
          <w:rFonts w:eastAsia="Times New Roman"/>
          <w:b/>
          <w:bCs/>
          <w:szCs w:val="24"/>
          <w:lang w:eastAsia="de-DE"/>
        </w:rPr>
        <w:t>Leben</w:t>
      </w:r>
      <w:r w:rsidRPr="00E97F5B">
        <w:rPr>
          <w:rFonts w:eastAsia="Times New Roman"/>
          <w:szCs w:val="24"/>
          <w:lang w:eastAsia="de-DE"/>
        </w:rPr>
        <w:t>! was ist nutz an meinem Leben?</w:t>
      </w:r>
    </w:p>
    <w:p w14:paraId="4DFAA2D2" w14:textId="474B5AC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 machte Dich Dein teures Blut ausschütten,</w:t>
      </w:r>
      <w:r w:rsidRPr="00E97F5B">
        <w:rPr>
          <w:rFonts w:eastAsia="Times New Roman"/>
          <w:szCs w:val="24"/>
          <w:lang w:eastAsia="de-DE"/>
        </w:rPr>
        <w:br/>
        <w:t>und mir zu gut ist auch so viel gelitten!</w:t>
      </w:r>
    </w:p>
    <w:p w14:paraId="234529B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Nun siehst Du Deinen Lohn vor Deinen Augen!</w:t>
      </w:r>
      <w:r w:rsidRPr="00E97F5B">
        <w:rPr>
          <w:rFonts w:eastAsia="Times New Roman"/>
          <w:szCs w:val="24"/>
          <w:lang w:eastAsia="de-DE"/>
        </w:rPr>
        <w:br/>
        <w:t>Ich bin’s, wir Alle sind’s, die Gnade saugen.</w:t>
      </w:r>
    </w:p>
    <w:p w14:paraId="2F5EC3C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Und wer beschreibt den </w:t>
      </w:r>
      <w:r w:rsidRPr="00E97F5B">
        <w:rPr>
          <w:rFonts w:eastAsia="Times New Roman"/>
          <w:b/>
          <w:bCs/>
          <w:szCs w:val="24"/>
          <w:lang w:eastAsia="de-DE"/>
        </w:rPr>
        <w:t>Freund</w:t>
      </w:r>
      <w:r w:rsidRPr="00E97F5B">
        <w:rPr>
          <w:rFonts w:eastAsia="Times New Roman"/>
          <w:szCs w:val="24"/>
          <w:lang w:eastAsia="de-DE"/>
        </w:rPr>
        <w:t xml:space="preserve"> bei Seinen Seelen?</w:t>
      </w:r>
      <w:r w:rsidRPr="00E97F5B">
        <w:rPr>
          <w:rFonts w:eastAsia="Times New Roman"/>
          <w:szCs w:val="24"/>
          <w:lang w:eastAsia="de-DE"/>
        </w:rPr>
        <w:br/>
        <w:t xml:space="preserve">Wer kann euch von dem </w:t>
      </w:r>
      <w:r w:rsidRPr="00E97F5B">
        <w:rPr>
          <w:rFonts w:eastAsia="Times New Roman"/>
          <w:b/>
          <w:bCs/>
          <w:szCs w:val="24"/>
          <w:lang w:eastAsia="de-DE"/>
        </w:rPr>
        <w:t>Bruder</w:t>
      </w:r>
      <w:r w:rsidRPr="00E97F5B">
        <w:rPr>
          <w:rFonts w:eastAsia="Times New Roman"/>
          <w:szCs w:val="24"/>
          <w:lang w:eastAsia="de-DE"/>
        </w:rPr>
        <w:t xml:space="preserve"> </w:t>
      </w:r>
      <w:proofErr w:type="spellStart"/>
      <w:r w:rsidRPr="00E97F5B">
        <w:rPr>
          <w:rFonts w:eastAsia="Times New Roman"/>
          <w:szCs w:val="24"/>
          <w:lang w:eastAsia="de-DE"/>
        </w:rPr>
        <w:t>g’nug</w:t>
      </w:r>
      <w:proofErr w:type="spellEnd"/>
      <w:r w:rsidRPr="00E97F5B">
        <w:rPr>
          <w:rFonts w:eastAsia="Times New Roman"/>
          <w:szCs w:val="24"/>
          <w:lang w:eastAsia="de-DE"/>
        </w:rPr>
        <w:t xml:space="preserve"> erzählen?</w:t>
      </w:r>
    </w:p>
    <w:p w14:paraId="618A534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Wo ist die Braut des </w:t>
      </w:r>
      <w:r w:rsidRPr="00E97F5B">
        <w:rPr>
          <w:rFonts w:eastAsia="Times New Roman"/>
          <w:b/>
          <w:bCs/>
          <w:szCs w:val="24"/>
          <w:lang w:eastAsia="de-DE"/>
        </w:rPr>
        <w:t>Bräutigams</w:t>
      </w:r>
      <w:r w:rsidRPr="00E97F5B">
        <w:rPr>
          <w:rFonts w:eastAsia="Times New Roman"/>
          <w:szCs w:val="24"/>
          <w:lang w:eastAsia="de-DE"/>
        </w:rPr>
        <w:t xml:space="preserve"> zu finden?</w:t>
      </w:r>
      <w:r w:rsidRPr="00E97F5B">
        <w:rPr>
          <w:rFonts w:eastAsia="Times New Roman"/>
          <w:szCs w:val="24"/>
          <w:lang w:eastAsia="de-DE"/>
        </w:rPr>
        <w:br/>
        <w:t>Nicht weit, wenn irgendwo ein Herz voll Sünden.</w:t>
      </w:r>
    </w:p>
    <w:p w14:paraId="12A9D9C2" w14:textId="62DC66D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Ist eine arme </w:t>
      </w:r>
      <w:proofErr w:type="spellStart"/>
      <w:r w:rsidRPr="00E97F5B">
        <w:rPr>
          <w:rFonts w:eastAsia="Times New Roman"/>
          <w:szCs w:val="24"/>
          <w:lang w:eastAsia="de-DE"/>
        </w:rPr>
        <w:t>Sünd’rin</w:t>
      </w:r>
      <w:proofErr w:type="spellEnd"/>
      <w:r w:rsidRPr="00E97F5B">
        <w:rPr>
          <w:rFonts w:eastAsia="Times New Roman"/>
          <w:szCs w:val="24"/>
          <w:lang w:eastAsia="de-DE"/>
        </w:rPr>
        <w:t xml:space="preserve"> in der Nähe?</w:t>
      </w:r>
      <w:r w:rsidRPr="00E97F5B">
        <w:rPr>
          <w:rFonts w:eastAsia="Times New Roman"/>
          <w:szCs w:val="24"/>
          <w:lang w:eastAsia="de-DE"/>
        </w:rPr>
        <w:br/>
        <w:t xml:space="preserve">Kommt her, </w:t>
      </w:r>
      <w:r w:rsidR="00360E4E" w:rsidRPr="00E97F5B">
        <w:rPr>
          <w:rFonts w:eastAsia="Times New Roman"/>
          <w:szCs w:val="24"/>
          <w:lang w:eastAsia="de-DE"/>
        </w:rPr>
        <w:t>dass</w:t>
      </w:r>
      <w:r w:rsidRPr="00E97F5B">
        <w:rPr>
          <w:rFonts w:eastAsia="Times New Roman"/>
          <w:szCs w:val="24"/>
          <w:lang w:eastAsia="de-DE"/>
        </w:rPr>
        <w:t xml:space="preserve"> man des Heilands Braut besehe!</w:t>
      </w:r>
    </w:p>
    <w:p w14:paraId="1913B0D6" w14:textId="12039B96"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Was wirkt ein solcher Blick in einem Herzen?</w:t>
      </w:r>
      <w:r w:rsidRPr="00E97F5B">
        <w:rPr>
          <w:rFonts w:eastAsia="Times New Roman"/>
          <w:szCs w:val="24"/>
          <w:lang w:eastAsia="de-DE"/>
        </w:rPr>
        <w:br/>
        <w:t xml:space="preserve">Ein Kranksein nach dem treuen </w:t>
      </w:r>
      <w:r w:rsidRPr="00E97F5B">
        <w:rPr>
          <w:rFonts w:eastAsia="Times New Roman"/>
          <w:b/>
          <w:bCs/>
          <w:szCs w:val="24"/>
          <w:lang w:eastAsia="de-DE"/>
        </w:rPr>
        <w:t>Mann der S</w:t>
      </w:r>
      <w:r w:rsidR="005A6ACE">
        <w:rPr>
          <w:rFonts w:eastAsia="Times New Roman"/>
          <w:b/>
          <w:bCs/>
          <w:szCs w:val="24"/>
          <w:lang w:eastAsia="de-DE"/>
        </w:rPr>
        <w:t>ch</w:t>
      </w:r>
      <w:r w:rsidRPr="00E97F5B">
        <w:rPr>
          <w:rFonts w:eastAsia="Times New Roman"/>
          <w:b/>
          <w:bCs/>
          <w:szCs w:val="24"/>
          <w:lang w:eastAsia="de-DE"/>
        </w:rPr>
        <w:t>merzen</w:t>
      </w:r>
      <w:r w:rsidRPr="00E97F5B">
        <w:rPr>
          <w:rFonts w:eastAsia="Times New Roman"/>
          <w:szCs w:val="24"/>
          <w:lang w:eastAsia="de-DE"/>
        </w:rPr>
        <w:t>.</w:t>
      </w:r>
    </w:p>
    <w:p w14:paraId="2373AE8D" w14:textId="05E39B0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Du hast, o </w:t>
      </w:r>
      <w:r w:rsidRPr="00E97F5B">
        <w:rPr>
          <w:rFonts w:eastAsia="Times New Roman"/>
          <w:b/>
          <w:bCs/>
          <w:szCs w:val="24"/>
          <w:lang w:eastAsia="de-DE"/>
        </w:rPr>
        <w:t>Hirt</w:t>
      </w:r>
      <w:r w:rsidRPr="00E97F5B">
        <w:rPr>
          <w:rFonts w:eastAsia="Times New Roman"/>
          <w:szCs w:val="24"/>
          <w:lang w:eastAsia="de-DE"/>
        </w:rPr>
        <w:t>, das Zeugni</w:t>
      </w:r>
      <w:r w:rsidR="005A6ACE">
        <w:rPr>
          <w:rFonts w:eastAsia="Times New Roman"/>
          <w:szCs w:val="24"/>
          <w:lang w:eastAsia="de-DE"/>
        </w:rPr>
        <w:t>s</w:t>
      </w:r>
      <w:r w:rsidRPr="00E97F5B">
        <w:rPr>
          <w:rFonts w:eastAsia="Times New Roman"/>
          <w:szCs w:val="24"/>
          <w:lang w:eastAsia="de-DE"/>
        </w:rPr>
        <w:t>, gut zu weiden;</w:t>
      </w:r>
      <w:r w:rsidRPr="00E97F5B">
        <w:rPr>
          <w:rFonts w:eastAsia="Times New Roman"/>
          <w:szCs w:val="24"/>
          <w:lang w:eastAsia="de-DE"/>
        </w:rPr>
        <w:br/>
        <w:t xml:space="preserve">Die kleine </w:t>
      </w:r>
      <w:r w:rsidR="005A6ACE">
        <w:rPr>
          <w:rFonts w:eastAsia="Times New Roman"/>
          <w:szCs w:val="24"/>
          <w:lang w:eastAsia="de-DE"/>
        </w:rPr>
        <w:t>H</w:t>
      </w:r>
      <w:r w:rsidRPr="00E97F5B">
        <w:rPr>
          <w:rFonts w:eastAsia="Times New Roman"/>
          <w:szCs w:val="24"/>
          <w:lang w:eastAsia="de-DE"/>
        </w:rPr>
        <w:t>erde darf nicht Hunger leiden.</w:t>
      </w:r>
    </w:p>
    <w:p w14:paraId="27FC228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Bei Wassermangel bist du selbst ein </w:t>
      </w:r>
      <w:r w:rsidRPr="00E97F5B">
        <w:rPr>
          <w:rFonts w:eastAsia="Times New Roman"/>
          <w:b/>
          <w:bCs/>
          <w:szCs w:val="24"/>
          <w:lang w:eastAsia="de-DE"/>
        </w:rPr>
        <w:t>Bronnen</w:t>
      </w:r>
      <w:r w:rsidRPr="00E97F5B">
        <w:rPr>
          <w:rFonts w:eastAsia="Times New Roman"/>
          <w:szCs w:val="24"/>
          <w:lang w:eastAsia="de-DE"/>
        </w:rPr>
        <w:t>,</w:t>
      </w:r>
      <w:r w:rsidRPr="00E97F5B">
        <w:rPr>
          <w:rFonts w:eastAsia="Times New Roman"/>
          <w:szCs w:val="24"/>
          <w:lang w:eastAsia="de-DE"/>
        </w:rPr>
        <w:br/>
        <w:t xml:space="preserve">Daraus noch immer </w:t>
      </w:r>
      <w:proofErr w:type="spellStart"/>
      <w:r w:rsidRPr="00E97F5B">
        <w:rPr>
          <w:rFonts w:eastAsia="Times New Roman"/>
          <w:szCs w:val="24"/>
          <w:lang w:eastAsia="de-DE"/>
        </w:rPr>
        <w:t>gnug</w:t>
      </w:r>
      <w:proofErr w:type="spellEnd"/>
      <w:r w:rsidRPr="00E97F5B">
        <w:rPr>
          <w:rFonts w:eastAsia="Times New Roman"/>
          <w:szCs w:val="24"/>
          <w:lang w:eastAsia="de-DE"/>
        </w:rPr>
        <w:t xml:space="preserve"> umsonst geronnen.</w:t>
      </w:r>
    </w:p>
    <w:p w14:paraId="0EC55D94" w14:textId="76A04F3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 ist Dir gleich, der Seelen Durst zu stillen,</w:t>
      </w:r>
      <w:r w:rsidRPr="00E97F5B">
        <w:rPr>
          <w:rFonts w:eastAsia="Times New Roman"/>
          <w:szCs w:val="24"/>
          <w:lang w:eastAsia="de-DE"/>
        </w:rPr>
        <w:br/>
      </w:r>
      <w:r w:rsidRPr="00E97F5B">
        <w:rPr>
          <w:rFonts w:eastAsia="Times New Roman"/>
          <w:b/>
          <w:bCs/>
          <w:szCs w:val="24"/>
          <w:lang w:eastAsia="de-DE"/>
        </w:rPr>
        <w:t>Quell</w:t>
      </w:r>
      <w:r w:rsidRPr="00E97F5B">
        <w:rPr>
          <w:rFonts w:eastAsia="Times New Roman"/>
          <w:szCs w:val="24"/>
          <w:lang w:eastAsia="de-DE"/>
        </w:rPr>
        <w:t xml:space="preserve">, bis </w:t>
      </w:r>
      <w:r w:rsidR="00360E4E" w:rsidRPr="00E97F5B">
        <w:rPr>
          <w:rFonts w:eastAsia="Times New Roman"/>
          <w:szCs w:val="24"/>
          <w:lang w:eastAsia="de-DE"/>
        </w:rPr>
        <w:t>ins</w:t>
      </w:r>
      <w:r w:rsidRPr="00E97F5B">
        <w:rPr>
          <w:rFonts w:eastAsia="Times New Roman"/>
          <w:szCs w:val="24"/>
          <w:lang w:eastAsia="de-DE"/>
        </w:rPr>
        <w:t xml:space="preserve"> ewige Leben reich zu quillen?</w:t>
      </w:r>
    </w:p>
    <w:p w14:paraId="44A3A3A6" w14:textId="3FFCC721"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w:t>
      </w:r>
      <w:r w:rsidRPr="00E97F5B">
        <w:rPr>
          <w:rFonts w:eastAsia="Times New Roman"/>
          <w:b/>
          <w:bCs/>
          <w:szCs w:val="24"/>
          <w:lang w:eastAsia="de-DE"/>
        </w:rPr>
        <w:t>Lebensbro</w:t>
      </w:r>
      <w:r w:rsidR="005A6ACE">
        <w:rPr>
          <w:rFonts w:eastAsia="Times New Roman"/>
          <w:b/>
          <w:bCs/>
          <w:szCs w:val="24"/>
          <w:lang w:eastAsia="de-DE"/>
        </w:rPr>
        <w:t>t</w:t>
      </w:r>
      <w:r w:rsidRPr="00E97F5B">
        <w:rPr>
          <w:rFonts w:eastAsia="Times New Roman"/>
          <w:szCs w:val="24"/>
          <w:lang w:eastAsia="de-DE"/>
        </w:rPr>
        <w:t>! wenn uns die Lasten drücken,</w:t>
      </w:r>
      <w:r w:rsidRPr="00E97F5B">
        <w:rPr>
          <w:rFonts w:eastAsia="Times New Roman"/>
          <w:szCs w:val="24"/>
          <w:lang w:eastAsia="de-DE"/>
        </w:rPr>
        <w:br/>
        <w:t>Geht man zu Dir, und i</w:t>
      </w:r>
      <w:r w:rsidR="005A6ACE">
        <w:rPr>
          <w:rFonts w:eastAsia="Times New Roman"/>
          <w:szCs w:val="24"/>
          <w:lang w:eastAsia="de-DE"/>
        </w:rPr>
        <w:t>ss</w:t>
      </w:r>
      <w:r w:rsidRPr="00E97F5B">
        <w:rPr>
          <w:rFonts w:eastAsia="Times New Roman"/>
          <w:szCs w:val="24"/>
          <w:lang w:eastAsia="de-DE"/>
        </w:rPr>
        <w:t>t, sich zu erquicken!</w:t>
      </w:r>
    </w:p>
    <w:p w14:paraId="54C9E99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w:t>
      </w:r>
      <w:r w:rsidRPr="00E97F5B">
        <w:rPr>
          <w:rFonts w:eastAsia="Times New Roman"/>
          <w:b/>
          <w:bCs/>
          <w:szCs w:val="24"/>
          <w:lang w:eastAsia="de-DE"/>
        </w:rPr>
        <w:t>Weinstock</w:t>
      </w:r>
      <w:r w:rsidRPr="00E97F5B">
        <w:rPr>
          <w:rFonts w:eastAsia="Times New Roman"/>
          <w:szCs w:val="24"/>
          <w:lang w:eastAsia="de-DE"/>
        </w:rPr>
        <w:t>, störet Etwas unser Bleiben</w:t>
      </w:r>
      <w:r w:rsidRPr="00E97F5B">
        <w:rPr>
          <w:rFonts w:eastAsia="Times New Roman"/>
          <w:szCs w:val="24"/>
          <w:lang w:eastAsia="de-DE"/>
        </w:rPr>
        <w:br/>
        <w:t xml:space="preserve">An Dir: </w:t>
      </w:r>
      <w:proofErr w:type="spellStart"/>
      <w:r w:rsidRPr="00E97F5B">
        <w:rPr>
          <w:rFonts w:eastAsia="Times New Roman"/>
          <w:szCs w:val="24"/>
          <w:lang w:eastAsia="de-DE"/>
        </w:rPr>
        <w:t>vertilg’s</w:t>
      </w:r>
      <w:proofErr w:type="spellEnd"/>
      <w:r w:rsidRPr="00E97F5B">
        <w:rPr>
          <w:rFonts w:eastAsia="Times New Roman"/>
          <w:szCs w:val="24"/>
          <w:lang w:eastAsia="de-DE"/>
        </w:rPr>
        <w:t>, und hilf uns Früchte treiben!</w:t>
      </w:r>
    </w:p>
    <w:p w14:paraId="6112972C" w14:textId="362407B6"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O </w:t>
      </w:r>
      <w:r w:rsidRPr="00E97F5B">
        <w:rPr>
          <w:rFonts w:eastAsia="Times New Roman"/>
          <w:b/>
          <w:bCs/>
          <w:szCs w:val="24"/>
          <w:lang w:eastAsia="de-DE"/>
        </w:rPr>
        <w:t>Rose</w:t>
      </w:r>
      <w:r w:rsidRPr="00E97F5B">
        <w:rPr>
          <w:rFonts w:eastAsia="Times New Roman"/>
          <w:szCs w:val="24"/>
          <w:lang w:eastAsia="de-DE"/>
        </w:rPr>
        <w:t xml:space="preserve">, die im </w:t>
      </w:r>
      <w:r w:rsidR="006E6968">
        <w:rPr>
          <w:rFonts w:eastAsia="Times New Roman"/>
          <w:szCs w:val="24"/>
          <w:lang w:eastAsia="de-DE"/>
        </w:rPr>
        <w:t>T</w:t>
      </w:r>
      <w:r w:rsidRPr="00E97F5B">
        <w:rPr>
          <w:rFonts w:eastAsia="Times New Roman"/>
          <w:szCs w:val="24"/>
          <w:lang w:eastAsia="de-DE"/>
        </w:rPr>
        <w:t>al der Demu</w:t>
      </w:r>
      <w:r w:rsidR="006E6968">
        <w:rPr>
          <w:rFonts w:eastAsia="Times New Roman"/>
          <w:szCs w:val="24"/>
          <w:lang w:eastAsia="de-DE"/>
        </w:rPr>
        <w:t>t</w:t>
      </w:r>
      <w:r w:rsidRPr="00E97F5B">
        <w:rPr>
          <w:rFonts w:eastAsia="Times New Roman"/>
          <w:szCs w:val="24"/>
          <w:lang w:eastAsia="de-DE"/>
        </w:rPr>
        <w:t xml:space="preserve"> grünet!</w:t>
      </w:r>
      <w:r w:rsidRPr="00E97F5B">
        <w:rPr>
          <w:rFonts w:eastAsia="Times New Roman"/>
          <w:szCs w:val="24"/>
          <w:lang w:eastAsia="de-DE"/>
        </w:rPr>
        <w:br/>
        <w:t xml:space="preserve">O </w:t>
      </w:r>
      <w:proofErr w:type="spellStart"/>
      <w:r w:rsidRPr="00E97F5B">
        <w:rPr>
          <w:rFonts w:eastAsia="Times New Roman"/>
          <w:b/>
          <w:bCs/>
          <w:szCs w:val="24"/>
          <w:lang w:eastAsia="de-DE"/>
        </w:rPr>
        <w:t>Saronsblume</w:t>
      </w:r>
      <w:proofErr w:type="spellEnd"/>
      <w:r w:rsidRPr="00E97F5B">
        <w:rPr>
          <w:rFonts w:eastAsia="Times New Roman"/>
          <w:szCs w:val="24"/>
          <w:lang w:eastAsia="de-DE"/>
        </w:rPr>
        <w:t>, die den Geist versühnet!</w:t>
      </w:r>
    </w:p>
    <w:p w14:paraId="213E6CF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Vom grünen Baum entstand einst die Verwesung,</w:t>
      </w:r>
      <w:r w:rsidRPr="00E97F5B">
        <w:rPr>
          <w:rFonts w:eastAsia="Times New Roman"/>
          <w:szCs w:val="24"/>
          <w:lang w:eastAsia="de-DE"/>
        </w:rPr>
        <w:br/>
        <w:t>Dein blutig Kreuz hat Blätter zur Genesung.</w:t>
      </w:r>
    </w:p>
    <w:p w14:paraId="72E734D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Nun Du </w:t>
      </w:r>
      <w:proofErr w:type="spellStart"/>
      <w:r w:rsidRPr="00E97F5B">
        <w:rPr>
          <w:rFonts w:eastAsia="Times New Roman"/>
          <w:szCs w:val="24"/>
          <w:lang w:eastAsia="de-DE"/>
        </w:rPr>
        <w:t>bist’s</w:t>
      </w:r>
      <w:proofErr w:type="spellEnd"/>
      <w:r w:rsidRPr="00E97F5B">
        <w:rPr>
          <w:rFonts w:eastAsia="Times New Roman"/>
          <w:szCs w:val="24"/>
          <w:lang w:eastAsia="de-DE"/>
        </w:rPr>
        <w:t xml:space="preserve"> gar das haben wir erfahren!</w:t>
      </w:r>
      <w:r w:rsidRPr="00E97F5B">
        <w:rPr>
          <w:rFonts w:eastAsia="Times New Roman"/>
          <w:szCs w:val="24"/>
          <w:lang w:eastAsia="de-DE"/>
        </w:rPr>
        <w:br/>
        <w:t>Ist noch was übrig komm‘, es offenbaren!</w:t>
      </w:r>
    </w:p>
    <w:p w14:paraId="2AE318A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Was </w:t>
      </w:r>
      <w:proofErr w:type="spellStart"/>
      <w:r w:rsidRPr="00E97F5B">
        <w:rPr>
          <w:rFonts w:eastAsia="Times New Roman"/>
          <w:szCs w:val="24"/>
          <w:lang w:eastAsia="de-DE"/>
        </w:rPr>
        <w:t>hülf’s</w:t>
      </w:r>
      <w:proofErr w:type="spellEnd"/>
      <w:r w:rsidRPr="00E97F5B">
        <w:rPr>
          <w:rFonts w:eastAsia="Times New Roman"/>
          <w:szCs w:val="24"/>
          <w:lang w:eastAsia="de-DE"/>
        </w:rPr>
        <w:t xml:space="preserve"> uns aber, wenn Du </w:t>
      </w:r>
      <w:r w:rsidRPr="00E97F5B">
        <w:rPr>
          <w:rFonts w:eastAsia="Times New Roman"/>
          <w:b/>
          <w:bCs/>
          <w:szCs w:val="24"/>
          <w:lang w:eastAsia="de-DE"/>
        </w:rPr>
        <w:t>Alles</w:t>
      </w:r>
      <w:r w:rsidRPr="00E97F5B">
        <w:rPr>
          <w:rFonts w:eastAsia="Times New Roman"/>
          <w:szCs w:val="24"/>
          <w:lang w:eastAsia="de-DE"/>
        </w:rPr>
        <w:t xml:space="preserve"> hießest,</w:t>
      </w:r>
      <w:r w:rsidRPr="00E97F5B">
        <w:rPr>
          <w:rFonts w:eastAsia="Times New Roman"/>
          <w:szCs w:val="24"/>
          <w:lang w:eastAsia="de-DE"/>
        </w:rPr>
        <w:br/>
        <w:t>Wenn Du uns an uns selber überließest?</w:t>
      </w:r>
    </w:p>
    <w:p w14:paraId="6534FAD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Drum zeiget uns Dein Geist, wie sich’s gebühret,-</w:t>
      </w:r>
      <w:r w:rsidRPr="00E97F5B">
        <w:rPr>
          <w:rFonts w:eastAsia="Times New Roman"/>
          <w:szCs w:val="24"/>
          <w:lang w:eastAsia="de-DE"/>
        </w:rPr>
        <w:br/>
        <w:t xml:space="preserve">Der Namen </w:t>
      </w:r>
      <w:r w:rsidRPr="00E97F5B">
        <w:rPr>
          <w:rFonts w:eastAsia="Times New Roman"/>
          <w:b/>
          <w:bCs/>
          <w:szCs w:val="24"/>
          <w:lang w:eastAsia="de-DE"/>
        </w:rPr>
        <w:t>Kraft</w:t>
      </w:r>
      <w:r w:rsidRPr="00E97F5B">
        <w:rPr>
          <w:rFonts w:eastAsia="Times New Roman"/>
          <w:szCs w:val="24"/>
          <w:lang w:eastAsia="de-DE"/>
        </w:rPr>
        <w:t xml:space="preserve">, die Du für uns </w:t>
      </w:r>
      <w:proofErr w:type="spellStart"/>
      <w:r w:rsidRPr="00E97F5B">
        <w:rPr>
          <w:rFonts w:eastAsia="Times New Roman"/>
          <w:szCs w:val="24"/>
          <w:lang w:eastAsia="de-DE"/>
        </w:rPr>
        <w:t>geführet</w:t>
      </w:r>
      <w:proofErr w:type="spellEnd"/>
      <w:r w:rsidRPr="00E97F5B">
        <w:rPr>
          <w:rFonts w:eastAsia="Times New Roman"/>
          <w:szCs w:val="24"/>
          <w:lang w:eastAsia="de-DE"/>
        </w:rPr>
        <w:t>.</w:t>
      </w:r>
    </w:p>
    <w:p w14:paraId="3C88950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Weil Du die </w:t>
      </w:r>
      <w:r w:rsidRPr="00E97F5B">
        <w:rPr>
          <w:rFonts w:eastAsia="Times New Roman"/>
          <w:b/>
          <w:bCs/>
          <w:szCs w:val="24"/>
          <w:lang w:eastAsia="de-DE"/>
        </w:rPr>
        <w:t>Wahrheit</w:t>
      </w:r>
      <w:r w:rsidRPr="00E97F5B">
        <w:rPr>
          <w:rFonts w:eastAsia="Times New Roman"/>
          <w:szCs w:val="24"/>
          <w:lang w:eastAsia="de-DE"/>
        </w:rPr>
        <w:t xml:space="preserve"> bist, wird Nichts gebrochen,</w:t>
      </w:r>
      <w:r w:rsidRPr="00E97F5B">
        <w:rPr>
          <w:rFonts w:eastAsia="Times New Roman"/>
          <w:szCs w:val="24"/>
          <w:lang w:eastAsia="de-DE"/>
        </w:rPr>
        <w:br/>
        <w:t>Was Du in Deinem Worte hast versprochen.</w:t>
      </w:r>
    </w:p>
    <w:p w14:paraId="5EC8FAF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Drum segne uns mit allen Deinen Namen</w:t>
      </w:r>
      <w:r w:rsidRPr="00E97F5B">
        <w:rPr>
          <w:rFonts w:eastAsia="Times New Roman"/>
          <w:szCs w:val="24"/>
          <w:lang w:eastAsia="de-DE"/>
        </w:rPr>
        <w:br/>
        <w:t>Bis an der Tag‘ ihr End‘ und ewig! Amen.</w:t>
      </w:r>
    </w:p>
    <w:p w14:paraId="5F519B8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i/>
          <w:iCs/>
          <w:szCs w:val="24"/>
          <w:lang w:eastAsia="de-DE"/>
        </w:rPr>
        <w:t>(1738 in Gemeinschaft mit seiner Gattin gedichtet.)</w:t>
      </w:r>
    </w:p>
    <w:p w14:paraId="58C80E76" w14:textId="77777777" w:rsidR="007216F1" w:rsidRDefault="007216F1" w:rsidP="007216F1">
      <w:pPr>
        <w:pStyle w:val="berschrift1"/>
      </w:pPr>
      <w:r w:rsidRPr="00E97F5B">
        <w:t>Hier ist Nacht</w:t>
      </w:r>
    </w:p>
    <w:p w14:paraId="0DDFBA3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Hier ist Nacht,</w:t>
      </w:r>
      <w:r w:rsidRPr="00E97F5B">
        <w:rPr>
          <w:rFonts w:eastAsia="Times New Roman"/>
          <w:szCs w:val="24"/>
          <w:lang w:eastAsia="de-DE"/>
        </w:rPr>
        <w:br/>
        <w:t>Dort ist Pracht!</w:t>
      </w:r>
      <w:r w:rsidRPr="00E97F5B">
        <w:rPr>
          <w:rFonts w:eastAsia="Times New Roman"/>
          <w:szCs w:val="24"/>
          <w:lang w:eastAsia="de-DE"/>
        </w:rPr>
        <w:br/>
        <w:t xml:space="preserve">Dort ist Mut, hier </w:t>
      </w:r>
      <w:proofErr w:type="spellStart"/>
      <w:r w:rsidRPr="00E97F5B">
        <w:rPr>
          <w:rFonts w:eastAsia="Times New Roman"/>
          <w:szCs w:val="24"/>
          <w:lang w:eastAsia="de-DE"/>
        </w:rPr>
        <w:t>Sorglichkeit</w:t>
      </w:r>
      <w:proofErr w:type="spellEnd"/>
      <w:r w:rsidRPr="00E97F5B">
        <w:rPr>
          <w:rFonts w:eastAsia="Times New Roman"/>
          <w:szCs w:val="24"/>
          <w:lang w:eastAsia="de-DE"/>
        </w:rPr>
        <w:t>;</w:t>
      </w:r>
      <w:r w:rsidRPr="00E97F5B">
        <w:rPr>
          <w:rFonts w:eastAsia="Times New Roman"/>
          <w:szCs w:val="24"/>
          <w:lang w:eastAsia="de-DE"/>
        </w:rPr>
        <w:br/>
        <w:t>Der Tag bringt bangen Kummer,</w:t>
      </w:r>
      <w:r w:rsidRPr="00E97F5B">
        <w:rPr>
          <w:rFonts w:eastAsia="Times New Roman"/>
          <w:szCs w:val="24"/>
          <w:lang w:eastAsia="de-DE"/>
        </w:rPr>
        <w:br/>
        <w:t>Die Nächte trägen Schlummer;</w:t>
      </w:r>
      <w:r w:rsidRPr="00E97F5B">
        <w:rPr>
          <w:rFonts w:eastAsia="Times New Roman"/>
          <w:szCs w:val="24"/>
          <w:lang w:eastAsia="de-DE"/>
        </w:rPr>
        <w:br/>
        <w:t>Hier wacht man, Gift zu schäumen,</w:t>
      </w:r>
      <w:r w:rsidRPr="00E97F5B">
        <w:rPr>
          <w:rFonts w:eastAsia="Times New Roman"/>
          <w:szCs w:val="24"/>
          <w:lang w:eastAsia="de-DE"/>
        </w:rPr>
        <w:br/>
        <w:t>Und lässt sich Gutes träumen.</w:t>
      </w:r>
      <w:r w:rsidRPr="00E97F5B">
        <w:rPr>
          <w:rFonts w:eastAsia="Times New Roman"/>
          <w:szCs w:val="24"/>
          <w:lang w:eastAsia="de-DE"/>
        </w:rPr>
        <w:br/>
        <w:t>Menschenchöre,</w:t>
      </w:r>
      <w:r w:rsidRPr="00E97F5B">
        <w:rPr>
          <w:rFonts w:eastAsia="Times New Roman"/>
          <w:szCs w:val="24"/>
          <w:lang w:eastAsia="de-DE"/>
        </w:rPr>
        <w:br/>
        <w:t>Engelheere,</w:t>
      </w:r>
      <w:r w:rsidRPr="00E97F5B">
        <w:rPr>
          <w:rFonts w:eastAsia="Times New Roman"/>
          <w:szCs w:val="24"/>
          <w:lang w:eastAsia="de-DE"/>
        </w:rPr>
        <w:br/>
        <w:t>Einem König</w:t>
      </w:r>
      <w:r w:rsidRPr="00E97F5B">
        <w:rPr>
          <w:rFonts w:eastAsia="Times New Roman"/>
          <w:szCs w:val="24"/>
          <w:lang w:eastAsia="de-DE"/>
        </w:rPr>
        <w:br/>
        <w:t>Untertänig:</w:t>
      </w:r>
      <w:r w:rsidRPr="00E97F5B">
        <w:rPr>
          <w:rFonts w:eastAsia="Times New Roman"/>
          <w:szCs w:val="24"/>
          <w:lang w:eastAsia="de-DE"/>
        </w:rPr>
        <w:br/>
        <w:t xml:space="preserve">Dass ihr euch so fremde seid! </w:t>
      </w:r>
    </w:p>
    <w:p w14:paraId="5AF747F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Geist des HErrn!</w:t>
      </w:r>
      <w:r w:rsidRPr="00E97F5B">
        <w:rPr>
          <w:rFonts w:eastAsia="Times New Roman"/>
          <w:szCs w:val="24"/>
          <w:lang w:eastAsia="de-DE"/>
        </w:rPr>
        <w:br/>
        <w:t>Morgenstern!</w:t>
      </w:r>
      <w:r w:rsidRPr="00E97F5B">
        <w:rPr>
          <w:rFonts w:eastAsia="Times New Roman"/>
          <w:szCs w:val="24"/>
          <w:lang w:eastAsia="de-DE"/>
        </w:rPr>
        <w:br/>
        <w:t>Und Du Ursprung der Natur:</w:t>
      </w:r>
      <w:r w:rsidRPr="00E97F5B">
        <w:rPr>
          <w:rFonts w:eastAsia="Times New Roman"/>
          <w:szCs w:val="24"/>
          <w:lang w:eastAsia="de-DE"/>
        </w:rPr>
        <w:br/>
        <w:t xml:space="preserve">Wenn eure Donner </w:t>
      </w:r>
      <w:proofErr w:type="spellStart"/>
      <w:r w:rsidRPr="00E97F5B">
        <w:rPr>
          <w:rFonts w:eastAsia="Times New Roman"/>
          <w:szCs w:val="24"/>
          <w:lang w:eastAsia="de-DE"/>
        </w:rPr>
        <w:t>red’ten</w:t>
      </w:r>
      <w:proofErr w:type="spellEnd"/>
      <w:r w:rsidRPr="00E97F5B">
        <w:rPr>
          <w:rFonts w:eastAsia="Times New Roman"/>
          <w:szCs w:val="24"/>
          <w:lang w:eastAsia="de-DE"/>
        </w:rPr>
        <w:t>!</w:t>
      </w:r>
      <w:r w:rsidRPr="00E97F5B">
        <w:rPr>
          <w:rFonts w:eastAsia="Times New Roman"/>
          <w:szCs w:val="24"/>
          <w:lang w:eastAsia="de-DE"/>
        </w:rPr>
        <w:br/>
        <w:t>Ein Geist in Liebesketten</w:t>
      </w:r>
      <w:r w:rsidRPr="00E97F5B">
        <w:rPr>
          <w:rFonts w:eastAsia="Times New Roman"/>
          <w:szCs w:val="24"/>
          <w:lang w:eastAsia="de-DE"/>
        </w:rPr>
        <w:br/>
        <w:t xml:space="preserve">Kann keine </w:t>
      </w:r>
      <w:proofErr w:type="spellStart"/>
      <w:r w:rsidRPr="00E97F5B">
        <w:rPr>
          <w:rFonts w:eastAsia="Times New Roman"/>
          <w:szCs w:val="24"/>
          <w:lang w:eastAsia="de-DE"/>
        </w:rPr>
        <w:t>Stimm</w:t>
      </w:r>
      <w:proofErr w:type="spellEnd"/>
      <w:r w:rsidRPr="00E97F5B">
        <w:rPr>
          <w:rFonts w:eastAsia="Times New Roman"/>
          <w:szCs w:val="24"/>
          <w:lang w:eastAsia="de-DE"/>
        </w:rPr>
        <w:t>‘ aufbringen,</w:t>
      </w:r>
      <w:r w:rsidRPr="00E97F5B">
        <w:rPr>
          <w:rFonts w:eastAsia="Times New Roman"/>
          <w:szCs w:val="24"/>
          <w:lang w:eastAsia="de-DE"/>
        </w:rPr>
        <w:br/>
        <w:t>Die Geister zu besingen.</w:t>
      </w:r>
      <w:r w:rsidRPr="00E97F5B">
        <w:rPr>
          <w:rFonts w:eastAsia="Times New Roman"/>
          <w:szCs w:val="24"/>
          <w:lang w:eastAsia="de-DE"/>
        </w:rPr>
        <w:br/>
        <w:t>O, Du Meister</w:t>
      </w:r>
      <w:r w:rsidRPr="00E97F5B">
        <w:rPr>
          <w:rFonts w:eastAsia="Times New Roman"/>
          <w:szCs w:val="24"/>
          <w:lang w:eastAsia="de-DE"/>
        </w:rPr>
        <w:br/>
        <w:t>Aller Geister,</w:t>
      </w:r>
      <w:r w:rsidRPr="00E97F5B">
        <w:rPr>
          <w:rFonts w:eastAsia="Times New Roman"/>
          <w:szCs w:val="24"/>
          <w:lang w:eastAsia="de-DE"/>
        </w:rPr>
        <w:br/>
        <w:t>Die Dir grünen,</w:t>
      </w:r>
      <w:r w:rsidRPr="00E97F5B">
        <w:rPr>
          <w:rFonts w:eastAsia="Times New Roman"/>
          <w:szCs w:val="24"/>
          <w:lang w:eastAsia="de-DE"/>
        </w:rPr>
        <w:br/>
        <w:t>Die Dir dienen,</w:t>
      </w:r>
      <w:r w:rsidRPr="00E97F5B">
        <w:rPr>
          <w:rFonts w:eastAsia="Times New Roman"/>
          <w:szCs w:val="24"/>
          <w:lang w:eastAsia="de-DE"/>
        </w:rPr>
        <w:br/>
        <w:t xml:space="preserve">Hilf uns selber auf die Spur. </w:t>
      </w:r>
    </w:p>
    <w:p w14:paraId="5B9097D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Cherubim,</w:t>
      </w:r>
      <w:r w:rsidRPr="00E97F5B">
        <w:rPr>
          <w:rFonts w:eastAsia="Times New Roman"/>
          <w:szCs w:val="24"/>
          <w:lang w:eastAsia="de-DE"/>
        </w:rPr>
        <w:br/>
        <w:t>Seraphim,</w:t>
      </w:r>
      <w:r w:rsidRPr="00E97F5B">
        <w:rPr>
          <w:rFonts w:eastAsia="Times New Roman"/>
          <w:szCs w:val="24"/>
          <w:lang w:eastAsia="de-DE"/>
        </w:rPr>
        <w:br/>
        <w:t>Stehend vor dem Morgenstern,</w:t>
      </w:r>
      <w:r w:rsidRPr="00E97F5B">
        <w:rPr>
          <w:rFonts w:eastAsia="Times New Roman"/>
          <w:szCs w:val="24"/>
          <w:lang w:eastAsia="de-DE"/>
        </w:rPr>
        <w:br/>
        <w:t xml:space="preserve">Die all </w:t>
      </w:r>
      <w:proofErr w:type="spellStart"/>
      <w:r w:rsidRPr="00E97F5B">
        <w:rPr>
          <w:rFonts w:eastAsia="Times New Roman"/>
          <w:szCs w:val="24"/>
          <w:lang w:eastAsia="de-DE"/>
        </w:rPr>
        <w:t>gewalt’gen</w:t>
      </w:r>
      <w:proofErr w:type="spellEnd"/>
      <w:r w:rsidRPr="00E97F5B">
        <w:rPr>
          <w:rFonts w:eastAsia="Times New Roman"/>
          <w:szCs w:val="24"/>
          <w:lang w:eastAsia="de-DE"/>
        </w:rPr>
        <w:t xml:space="preserve"> Herren,</w:t>
      </w:r>
      <w:r w:rsidRPr="00E97F5B">
        <w:rPr>
          <w:rFonts w:eastAsia="Times New Roman"/>
          <w:szCs w:val="24"/>
          <w:lang w:eastAsia="de-DE"/>
        </w:rPr>
        <w:br/>
        <w:t>Den Abgrund zu versperren,</w:t>
      </w:r>
      <w:r w:rsidRPr="00E97F5B">
        <w:rPr>
          <w:rFonts w:eastAsia="Times New Roman"/>
          <w:szCs w:val="24"/>
          <w:lang w:eastAsia="de-DE"/>
        </w:rPr>
        <w:br/>
        <w:t>Und Eden zu verhauen:</w:t>
      </w:r>
      <w:r w:rsidRPr="00E97F5B">
        <w:rPr>
          <w:rFonts w:eastAsia="Times New Roman"/>
          <w:szCs w:val="24"/>
          <w:lang w:eastAsia="de-DE"/>
        </w:rPr>
        <w:br/>
        <w:t>Die bücken sich, zu schauen</w:t>
      </w:r>
      <w:r w:rsidRPr="00E97F5B">
        <w:rPr>
          <w:rFonts w:eastAsia="Times New Roman"/>
          <w:szCs w:val="24"/>
          <w:lang w:eastAsia="de-DE"/>
        </w:rPr>
        <w:br/>
        <w:t>Gott mit Demut,</w:t>
      </w:r>
      <w:r w:rsidRPr="00E97F5B">
        <w:rPr>
          <w:rFonts w:eastAsia="Times New Roman"/>
          <w:szCs w:val="24"/>
          <w:lang w:eastAsia="de-DE"/>
        </w:rPr>
        <w:br/>
        <w:t>Uns mit Wehmut;</w:t>
      </w:r>
      <w:r w:rsidRPr="00E97F5B">
        <w:rPr>
          <w:rFonts w:eastAsia="Times New Roman"/>
          <w:szCs w:val="24"/>
          <w:lang w:eastAsia="de-DE"/>
        </w:rPr>
        <w:br/>
        <w:t>Ihre Flügel</w:t>
      </w:r>
      <w:r w:rsidRPr="00E97F5B">
        <w:rPr>
          <w:rFonts w:eastAsia="Times New Roman"/>
          <w:szCs w:val="24"/>
          <w:lang w:eastAsia="de-DE"/>
        </w:rPr>
        <w:br/>
        <w:t>Sind die Siegel</w:t>
      </w:r>
      <w:r w:rsidRPr="00E97F5B">
        <w:rPr>
          <w:rFonts w:eastAsia="Times New Roman"/>
          <w:szCs w:val="24"/>
          <w:lang w:eastAsia="de-DE"/>
        </w:rPr>
        <w:br/>
        <w:t xml:space="preserve">Ihrer Ehrfurcht vor dem HErrn. </w:t>
      </w:r>
    </w:p>
    <w:p w14:paraId="551EB78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Schauet an,</w:t>
      </w:r>
      <w:r w:rsidRPr="00E97F5B">
        <w:rPr>
          <w:rFonts w:eastAsia="Times New Roman"/>
          <w:szCs w:val="24"/>
          <w:lang w:eastAsia="de-DE"/>
        </w:rPr>
        <w:br/>
        <w:t>Wer da kann!</w:t>
      </w:r>
      <w:r w:rsidRPr="00E97F5B">
        <w:rPr>
          <w:rFonts w:eastAsia="Times New Roman"/>
          <w:szCs w:val="24"/>
          <w:lang w:eastAsia="de-DE"/>
        </w:rPr>
        <w:br/>
        <w:t>Denn es ist kein eitler Traum</w:t>
      </w:r>
      <w:r w:rsidRPr="00E97F5B">
        <w:rPr>
          <w:rFonts w:eastAsia="Times New Roman"/>
          <w:szCs w:val="24"/>
          <w:lang w:eastAsia="de-DE"/>
        </w:rPr>
        <w:br/>
        <w:t xml:space="preserve">Der in die Welt </w:t>
      </w:r>
      <w:proofErr w:type="spellStart"/>
      <w:r w:rsidRPr="00E97F5B">
        <w:rPr>
          <w:rFonts w:eastAsia="Times New Roman"/>
          <w:szCs w:val="24"/>
          <w:lang w:eastAsia="de-DE"/>
        </w:rPr>
        <w:t>versunk’nen</w:t>
      </w:r>
      <w:proofErr w:type="spellEnd"/>
      <w:r w:rsidRPr="00E97F5B">
        <w:rPr>
          <w:rFonts w:eastAsia="Times New Roman"/>
          <w:szCs w:val="24"/>
          <w:lang w:eastAsia="de-DE"/>
        </w:rPr>
        <w:t>,</w:t>
      </w:r>
      <w:r w:rsidRPr="00E97F5B">
        <w:rPr>
          <w:rFonts w:eastAsia="Times New Roman"/>
          <w:szCs w:val="24"/>
          <w:lang w:eastAsia="de-DE"/>
        </w:rPr>
        <w:br/>
        <w:t xml:space="preserve">Von Eitelkeiten </w:t>
      </w:r>
      <w:proofErr w:type="spellStart"/>
      <w:r w:rsidRPr="00E97F5B">
        <w:rPr>
          <w:rFonts w:eastAsia="Times New Roman"/>
          <w:szCs w:val="24"/>
          <w:lang w:eastAsia="de-DE"/>
        </w:rPr>
        <w:t>trunknen</w:t>
      </w:r>
      <w:proofErr w:type="spellEnd"/>
      <w:r w:rsidRPr="00E97F5B">
        <w:rPr>
          <w:rFonts w:eastAsia="Times New Roman"/>
          <w:szCs w:val="24"/>
          <w:lang w:eastAsia="de-DE"/>
        </w:rPr>
        <w:br/>
        <w:t xml:space="preserve">Und </w:t>
      </w:r>
      <w:proofErr w:type="spellStart"/>
      <w:r w:rsidRPr="00E97F5B">
        <w:rPr>
          <w:rFonts w:eastAsia="Times New Roman"/>
          <w:szCs w:val="24"/>
          <w:lang w:eastAsia="de-DE"/>
        </w:rPr>
        <w:t>fleischgeword’nen</w:t>
      </w:r>
      <w:proofErr w:type="spellEnd"/>
      <w:r w:rsidRPr="00E97F5B">
        <w:rPr>
          <w:rFonts w:eastAsia="Times New Roman"/>
          <w:szCs w:val="24"/>
          <w:lang w:eastAsia="de-DE"/>
        </w:rPr>
        <w:t xml:space="preserve"> Wesen,</w:t>
      </w:r>
      <w:r w:rsidRPr="00E97F5B">
        <w:rPr>
          <w:rFonts w:eastAsia="Times New Roman"/>
          <w:szCs w:val="24"/>
          <w:lang w:eastAsia="de-DE"/>
        </w:rPr>
        <w:br/>
        <w:t>Das Geisterbuch zu lesen.</w:t>
      </w:r>
      <w:r w:rsidRPr="00E97F5B">
        <w:rPr>
          <w:rFonts w:eastAsia="Times New Roman"/>
          <w:szCs w:val="24"/>
          <w:lang w:eastAsia="de-DE"/>
        </w:rPr>
        <w:br/>
        <w:t>Wenn die Sinnen</w:t>
      </w:r>
      <w:r w:rsidRPr="00E97F5B">
        <w:rPr>
          <w:rFonts w:eastAsia="Times New Roman"/>
          <w:szCs w:val="24"/>
          <w:lang w:eastAsia="de-DE"/>
        </w:rPr>
        <w:br/>
        <w:t>Licht gewinnen,</w:t>
      </w:r>
      <w:r w:rsidRPr="00E97F5B">
        <w:rPr>
          <w:rFonts w:eastAsia="Times New Roman"/>
          <w:szCs w:val="24"/>
          <w:lang w:eastAsia="de-DE"/>
        </w:rPr>
        <w:br/>
        <w:t>Dann, dann taugen</w:t>
      </w:r>
      <w:r w:rsidRPr="00E97F5B">
        <w:rPr>
          <w:rFonts w:eastAsia="Times New Roman"/>
          <w:szCs w:val="24"/>
          <w:lang w:eastAsia="de-DE"/>
        </w:rPr>
        <w:br/>
        <w:t>Erst die Augen</w:t>
      </w:r>
      <w:r w:rsidRPr="00E97F5B">
        <w:rPr>
          <w:rFonts w:eastAsia="Times New Roman"/>
          <w:szCs w:val="24"/>
          <w:lang w:eastAsia="de-DE"/>
        </w:rPr>
        <w:br/>
        <w:t xml:space="preserve">Für der Engel heitern Raum! </w:t>
      </w:r>
    </w:p>
    <w:p w14:paraId="167473E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Fürstenvolk,</w:t>
      </w:r>
      <w:r w:rsidRPr="00E97F5B">
        <w:rPr>
          <w:rFonts w:eastAsia="Times New Roman"/>
          <w:szCs w:val="24"/>
          <w:lang w:eastAsia="de-DE"/>
        </w:rPr>
        <w:br/>
      </w:r>
      <w:proofErr w:type="spellStart"/>
      <w:r w:rsidRPr="00E97F5B">
        <w:rPr>
          <w:rFonts w:eastAsia="Times New Roman"/>
          <w:szCs w:val="24"/>
          <w:lang w:eastAsia="de-DE"/>
        </w:rPr>
        <w:t>Thronenvolk</w:t>
      </w:r>
      <w:proofErr w:type="spellEnd"/>
      <w:r w:rsidRPr="00E97F5B">
        <w:rPr>
          <w:rFonts w:eastAsia="Times New Roman"/>
          <w:szCs w:val="24"/>
          <w:lang w:eastAsia="de-DE"/>
        </w:rPr>
        <w:br/>
        <w:t>Um den Stuhl zur Hand der Kraft</w:t>
      </w:r>
      <w:r w:rsidRPr="00E97F5B">
        <w:rPr>
          <w:rFonts w:eastAsia="Times New Roman"/>
          <w:szCs w:val="24"/>
          <w:lang w:eastAsia="de-DE"/>
        </w:rPr>
        <w:br/>
        <w:t>Des großen Patriarchen</w:t>
      </w:r>
      <w:r w:rsidRPr="00E97F5B">
        <w:rPr>
          <w:rFonts w:eastAsia="Times New Roman"/>
          <w:szCs w:val="24"/>
          <w:lang w:eastAsia="de-DE"/>
        </w:rPr>
        <w:br/>
        <w:t>von allen Gnadenarchen,</w:t>
      </w:r>
      <w:r w:rsidRPr="00E97F5B">
        <w:rPr>
          <w:rFonts w:eastAsia="Times New Roman"/>
          <w:szCs w:val="24"/>
          <w:lang w:eastAsia="de-DE"/>
        </w:rPr>
        <w:br/>
        <w:t>Der, göttlich angezogen,</w:t>
      </w:r>
      <w:r w:rsidRPr="00E97F5B">
        <w:rPr>
          <w:rFonts w:eastAsia="Times New Roman"/>
          <w:szCs w:val="24"/>
          <w:lang w:eastAsia="de-DE"/>
        </w:rPr>
        <w:br/>
        <w:t xml:space="preserve">Sitzt auf dem </w:t>
      </w:r>
      <w:proofErr w:type="spellStart"/>
      <w:r w:rsidRPr="00E97F5B">
        <w:rPr>
          <w:rFonts w:eastAsia="Times New Roman"/>
          <w:szCs w:val="24"/>
          <w:lang w:eastAsia="de-DE"/>
        </w:rPr>
        <w:t>prächt’gen</w:t>
      </w:r>
      <w:proofErr w:type="spellEnd"/>
      <w:r w:rsidRPr="00E97F5B">
        <w:rPr>
          <w:rFonts w:eastAsia="Times New Roman"/>
          <w:szCs w:val="24"/>
          <w:lang w:eastAsia="de-DE"/>
        </w:rPr>
        <w:t xml:space="preserve"> Bogen!</w:t>
      </w:r>
      <w:r w:rsidRPr="00E97F5B">
        <w:rPr>
          <w:rFonts w:eastAsia="Times New Roman"/>
          <w:szCs w:val="24"/>
          <w:lang w:eastAsia="de-DE"/>
        </w:rPr>
        <w:br/>
        <w:t>Heilige Wächter</w:t>
      </w:r>
      <w:r w:rsidRPr="00E97F5B">
        <w:rPr>
          <w:rFonts w:eastAsia="Times New Roman"/>
          <w:szCs w:val="24"/>
          <w:lang w:eastAsia="de-DE"/>
        </w:rPr>
        <w:br/>
        <w:t>Der Geschlechter</w:t>
      </w:r>
      <w:r w:rsidRPr="00E97F5B">
        <w:rPr>
          <w:rFonts w:eastAsia="Times New Roman"/>
          <w:szCs w:val="24"/>
          <w:lang w:eastAsia="de-DE"/>
        </w:rPr>
        <w:br/>
        <w:t>Der erkauften</w:t>
      </w:r>
      <w:r w:rsidRPr="00E97F5B">
        <w:rPr>
          <w:rFonts w:eastAsia="Times New Roman"/>
          <w:szCs w:val="24"/>
          <w:lang w:eastAsia="de-DE"/>
        </w:rPr>
        <w:br/>
        <w:t>Und getauften Friedensbunds-Genossenschaft:</w:t>
      </w:r>
    </w:p>
    <w:p w14:paraId="0C8EB93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Möchten wir</w:t>
      </w:r>
      <w:r w:rsidRPr="00E97F5B">
        <w:rPr>
          <w:rFonts w:eastAsia="Times New Roman"/>
          <w:szCs w:val="24"/>
          <w:lang w:eastAsia="de-DE"/>
        </w:rPr>
        <w:br/>
        <w:t>Dies Revier,</w:t>
      </w:r>
      <w:r w:rsidRPr="00E97F5B">
        <w:rPr>
          <w:rFonts w:eastAsia="Times New Roman"/>
          <w:szCs w:val="24"/>
          <w:lang w:eastAsia="de-DE"/>
        </w:rPr>
        <w:br/>
        <w:t>Was Gefahr es immer hat,</w:t>
      </w:r>
      <w:r w:rsidRPr="00E97F5B">
        <w:rPr>
          <w:rFonts w:eastAsia="Times New Roman"/>
          <w:szCs w:val="24"/>
          <w:lang w:eastAsia="de-DE"/>
        </w:rPr>
        <w:br/>
        <w:t>Mit mächtigem Vertrauen</w:t>
      </w:r>
      <w:r w:rsidRPr="00E97F5B">
        <w:rPr>
          <w:rFonts w:eastAsia="Times New Roman"/>
          <w:szCs w:val="24"/>
          <w:lang w:eastAsia="de-DE"/>
        </w:rPr>
        <w:br/>
        <w:t>Auf unsern König bauen!</w:t>
      </w:r>
      <w:r w:rsidRPr="00E97F5B">
        <w:rPr>
          <w:rFonts w:eastAsia="Times New Roman"/>
          <w:szCs w:val="24"/>
          <w:lang w:eastAsia="de-DE"/>
        </w:rPr>
        <w:br/>
        <w:t>Er ist der Gott der Geister,</w:t>
      </w:r>
      <w:r w:rsidRPr="00E97F5B">
        <w:rPr>
          <w:rFonts w:eastAsia="Times New Roman"/>
          <w:szCs w:val="24"/>
          <w:lang w:eastAsia="de-DE"/>
        </w:rPr>
        <w:br/>
        <w:t>Der Engel Ordensmeister,</w:t>
      </w:r>
      <w:r w:rsidRPr="00E97F5B">
        <w:rPr>
          <w:rFonts w:eastAsia="Times New Roman"/>
          <w:szCs w:val="24"/>
          <w:lang w:eastAsia="de-DE"/>
        </w:rPr>
        <w:br/>
        <w:t>Und die Heere</w:t>
      </w:r>
      <w:r w:rsidRPr="00E97F5B">
        <w:rPr>
          <w:rFonts w:eastAsia="Times New Roman"/>
          <w:szCs w:val="24"/>
          <w:lang w:eastAsia="de-DE"/>
        </w:rPr>
        <w:br/>
        <w:t>Seiner Ehre</w:t>
      </w:r>
      <w:r w:rsidRPr="00E97F5B">
        <w:rPr>
          <w:rFonts w:eastAsia="Times New Roman"/>
          <w:szCs w:val="24"/>
          <w:lang w:eastAsia="de-DE"/>
        </w:rPr>
        <w:br/>
      </w:r>
      <w:proofErr w:type="spellStart"/>
      <w:r w:rsidRPr="00E97F5B">
        <w:rPr>
          <w:rFonts w:eastAsia="Times New Roman"/>
          <w:szCs w:val="24"/>
          <w:lang w:eastAsia="de-DE"/>
        </w:rPr>
        <w:t>Geh’n</w:t>
      </w:r>
      <w:proofErr w:type="spellEnd"/>
      <w:r w:rsidRPr="00E97F5B">
        <w:rPr>
          <w:rFonts w:eastAsia="Times New Roman"/>
          <w:szCs w:val="24"/>
          <w:lang w:eastAsia="de-DE"/>
        </w:rPr>
        <w:t xml:space="preserve"> und schlagen</w:t>
      </w:r>
      <w:r w:rsidRPr="00E97F5B">
        <w:rPr>
          <w:rFonts w:eastAsia="Times New Roman"/>
          <w:szCs w:val="24"/>
          <w:lang w:eastAsia="de-DE"/>
        </w:rPr>
        <w:br/>
        <w:t>Flammenwagen</w:t>
      </w:r>
      <w:r w:rsidRPr="00E97F5B">
        <w:rPr>
          <w:rFonts w:eastAsia="Times New Roman"/>
          <w:szCs w:val="24"/>
          <w:lang w:eastAsia="de-DE"/>
        </w:rPr>
        <w:br/>
        <w:t xml:space="preserve">Rings um unsre Lagerstatt. </w:t>
      </w:r>
    </w:p>
    <w:p w14:paraId="5A65109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Nehmt die Hand</w:t>
      </w:r>
      <w:r w:rsidRPr="00E97F5B">
        <w:rPr>
          <w:rFonts w:eastAsia="Times New Roman"/>
          <w:szCs w:val="24"/>
          <w:lang w:eastAsia="de-DE"/>
        </w:rPr>
        <w:br/>
        <w:t>Auf das Band</w:t>
      </w:r>
      <w:r w:rsidRPr="00E97F5B">
        <w:rPr>
          <w:rFonts w:eastAsia="Times New Roman"/>
          <w:szCs w:val="24"/>
          <w:lang w:eastAsia="de-DE"/>
        </w:rPr>
        <w:br/>
        <w:t xml:space="preserve">Einer </w:t>
      </w:r>
      <w:proofErr w:type="spellStart"/>
      <w:r w:rsidRPr="00E97F5B">
        <w:rPr>
          <w:rFonts w:eastAsia="Times New Roman"/>
          <w:szCs w:val="24"/>
          <w:lang w:eastAsia="de-DE"/>
        </w:rPr>
        <w:t>heil‘gen</w:t>
      </w:r>
      <w:proofErr w:type="spellEnd"/>
      <w:r w:rsidRPr="00E97F5B">
        <w:rPr>
          <w:rFonts w:eastAsia="Times New Roman"/>
          <w:szCs w:val="24"/>
          <w:lang w:eastAsia="de-DE"/>
        </w:rPr>
        <w:t xml:space="preserve"> Brüderschaft!</w:t>
      </w:r>
      <w:r w:rsidRPr="00E97F5B">
        <w:rPr>
          <w:rFonts w:eastAsia="Times New Roman"/>
          <w:szCs w:val="24"/>
          <w:lang w:eastAsia="de-DE"/>
        </w:rPr>
        <w:br/>
        <w:t>Wir wollen uns verschwören</w:t>
      </w:r>
      <w:r w:rsidRPr="00E97F5B">
        <w:rPr>
          <w:rFonts w:eastAsia="Times New Roman"/>
          <w:szCs w:val="24"/>
          <w:lang w:eastAsia="de-DE"/>
        </w:rPr>
        <w:br/>
        <w:t xml:space="preserve">Zu Lieb‘- und </w:t>
      </w:r>
      <w:proofErr w:type="spellStart"/>
      <w:r w:rsidRPr="00E97F5B">
        <w:rPr>
          <w:rFonts w:eastAsia="Times New Roman"/>
          <w:szCs w:val="24"/>
          <w:lang w:eastAsia="de-DE"/>
        </w:rPr>
        <w:t>Lobechören</w:t>
      </w:r>
      <w:proofErr w:type="spellEnd"/>
      <w:r w:rsidRPr="00E97F5B">
        <w:rPr>
          <w:rFonts w:eastAsia="Times New Roman"/>
          <w:szCs w:val="24"/>
          <w:lang w:eastAsia="de-DE"/>
        </w:rPr>
        <w:t>.</w:t>
      </w:r>
      <w:r w:rsidRPr="00E97F5B">
        <w:rPr>
          <w:rFonts w:eastAsia="Times New Roman"/>
          <w:szCs w:val="24"/>
          <w:lang w:eastAsia="de-DE"/>
        </w:rPr>
        <w:br/>
        <w:t>Dass Gott und Seinem Sohne,</w:t>
      </w:r>
      <w:r w:rsidRPr="00E97F5B">
        <w:rPr>
          <w:rFonts w:eastAsia="Times New Roman"/>
          <w:szCs w:val="24"/>
          <w:lang w:eastAsia="de-DE"/>
        </w:rPr>
        <w:br/>
        <w:t>Wie auch dem Geist im Throne,</w:t>
      </w:r>
      <w:r w:rsidRPr="00E97F5B">
        <w:rPr>
          <w:rFonts w:eastAsia="Times New Roman"/>
          <w:szCs w:val="24"/>
          <w:lang w:eastAsia="de-DE"/>
        </w:rPr>
        <w:br/>
      </w:r>
      <w:proofErr w:type="spellStart"/>
      <w:r w:rsidRPr="00E97F5B">
        <w:rPr>
          <w:rFonts w:eastAsia="Times New Roman"/>
          <w:szCs w:val="24"/>
          <w:lang w:eastAsia="de-DE"/>
        </w:rPr>
        <w:t>Unverweilig</w:t>
      </w:r>
      <w:proofErr w:type="spellEnd"/>
      <w:r w:rsidRPr="00E97F5B">
        <w:rPr>
          <w:rFonts w:eastAsia="Times New Roman"/>
          <w:szCs w:val="24"/>
          <w:lang w:eastAsia="de-DE"/>
        </w:rPr>
        <w:t>:</w:t>
      </w:r>
      <w:r w:rsidRPr="00E97F5B">
        <w:rPr>
          <w:rFonts w:eastAsia="Times New Roman"/>
          <w:szCs w:val="24"/>
          <w:lang w:eastAsia="de-DE"/>
        </w:rPr>
        <w:br/>
        <w:t>„Heilig, heilig,</w:t>
      </w:r>
      <w:r w:rsidRPr="00E97F5B">
        <w:rPr>
          <w:rFonts w:eastAsia="Times New Roman"/>
          <w:szCs w:val="24"/>
          <w:lang w:eastAsia="de-DE"/>
        </w:rPr>
        <w:br/>
        <w:t>Heilig!“ töne;</w:t>
      </w:r>
      <w:r w:rsidRPr="00E97F5B">
        <w:rPr>
          <w:rFonts w:eastAsia="Times New Roman"/>
          <w:szCs w:val="24"/>
          <w:lang w:eastAsia="de-DE"/>
        </w:rPr>
        <w:br/>
        <w:t>Wir sind Söhne,</w:t>
      </w:r>
      <w:r w:rsidRPr="00E97F5B">
        <w:rPr>
          <w:rFonts w:eastAsia="Times New Roman"/>
          <w:szCs w:val="24"/>
          <w:lang w:eastAsia="de-DE"/>
        </w:rPr>
        <w:br/>
        <w:t xml:space="preserve">Wir sind Zeugen eurer Kraft. </w:t>
      </w:r>
    </w:p>
    <w:p w14:paraId="723AF408" w14:textId="77777777" w:rsidR="007216F1" w:rsidRDefault="007216F1" w:rsidP="007216F1">
      <w:pPr>
        <w:pStyle w:val="berschrift1"/>
      </w:pPr>
      <w:r w:rsidRPr="00E97F5B">
        <w:t>Hört! ich will euch nicht verschweigen</w:t>
      </w:r>
    </w:p>
    <w:p w14:paraId="5AB0BC0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Hört! ich will euch nicht verschweigen</w:t>
      </w:r>
      <w:r w:rsidRPr="00E97F5B">
        <w:rPr>
          <w:rFonts w:eastAsia="Times New Roman"/>
          <w:szCs w:val="24"/>
          <w:lang w:eastAsia="de-DE"/>
        </w:rPr>
        <w:br/>
        <w:t>Tiefen, so die Höhen zeugen,</w:t>
      </w:r>
      <w:r w:rsidRPr="00E97F5B">
        <w:rPr>
          <w:rFonts w:eastAsia="Times New Roman"/>
          <w:szCs w:val="24"/>
          <w:lang w:eastAsia="de-DE"/>
        </w:rPr>
        <w:br/>
        <w:t>Und die Wesen übersteigen,</w:t>
      </w:r>
      <w:r w:rsidRPr="00E97F5B">
        <w:rPr>
          <w:rFonts w:eastAsia="Times New Roman"/>
          <w:szCs w:val="24"/>
          <w:lang w:eastAsia="de-DE"/>
        </w:rPr>
        <w:br/>
        <w:t xml:space="preserve">Einen, welcher Alles ist! </w:t>
      </w:r>
    </w:p>
    <w:p w14:paraId="492B6DAE" w14:textId="11C5B943"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Paulus drang </w:t>
      </w:r>
      <w:r w:rsidR="00360E4E" w:rsidRPr="00E97F5B">
        <w:rPr>
          <w:rFonts w:eastAsia="Times New Roman"/>
          <w:szCs w:val="24"/>
          <w:lang w:eastAsia="de-DE"/>
        </w:rPr>
        <w:t>durchs</w:t>
      </w:r>
      <w:r w:rsidRPr="00E97F5B">
        <w:rPr>
          <w:rFonts w:eastAsia="Times New Roman"/>
          <w:szCs w:val="24"/>
          <w:lang w:eastAsia="de-DE"/>
        </w:rPr>
        <w:t xml:space="preserve"> Sterngebäude</w:t>
      </w:r>
      <w:r w:rsidRPr="00E97F5B">
        <w:rPr>
          <w:rFonts w:eastAsia="Times New Roman"/>
          <w:szCs w:val="24"/>
          <w:lang w:eastAsia="de-DE"/>
        </w:rPr>
        <w:br/>
        <w:t>Und die Himmel alle beide,</w:t>
      </w:r>
      <w:r w:rsidRPr="00E97F5B">
        <w:rPr>
          <w:rFonts w:eastAsia="Times New Roman"/>
          <w:szCs w:val="24"/>
          <w:lang w:eastAsia="de-DE"/>
        </w:rPr>
        <w:br/>
        <w:t>Und im dritten Saal der Freude</w:t>
      </w:r>
      <w:r w:rsidRPr="00E97F5B">
        <w:rPr>
          <w:rFonts w:eastAsia="Times New Roman"/>
          <w:szCs w:val="24"/>
          <w:lang w:eastAsia="de-DE"/>
        </w:rPr>
        <w:br/>
        <w:t xml:space="preserve">Hört er Unaussprechliches. </w:t>
      </w:r>
    </w:p>
    <w:p w14:paraId="221B8B1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erblickte Seltenheiten,</w:t>
      </w:r>
      <w:r w:rsidRPr="00E97F5B">
        <w:rPr>
          <w:rFonts w:eastAsia="Times New Roman"/>
          <w:szCs w:val="24"/>
          <w:lang w:eastAsia="de-DE"/>
        </w:rPr>
        <w:br/>
        <w:t>Aufgedeckte Heimlichkeiten,</w:t>
      </w:r>
      <w:r w:rsidRPr="00E97F5B">
        <w:rPr>
          <w:rFonts w:eastAsia="Times New Roman"/>
          <w:szCs w:val="24"/>
          <w:lang w:eastAsia="de-DE"/>
        </w:rPr>
        <w:br/>
        <w:t>Die Verfassung aller Zeiten,</w:t>
      </w:r>
      <w:r w:rsidRPr="00E97F5B">
        <w:rPr>
          <w:rFonts w:eastAsia="Times New Roman"/>
          <w:szCs w:val="24"/>
          <w:lang w:eastAsia="de-DE"/>
        </w:rPr>
        <w:br/>
        <w:t xml:space="preserve">Und die Ordnung unsers Heils. </w:t>
      </w:r>
    </w:p>
    <w:p w14:paraId="15B309B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Alles sah er dort im Einen,</w:t>
      </w:r>
      <w:r w:rsidRPr="00E97F5B">
        <w:rPr>
          <w:rFonts w:eastAsia="Times New Roman"/>
          <w:szCs w:val="24"/>
          <w:lang w:eastAsia="de-DE"/>
        </w:rPr>
        <w:br/>
        <w:t>Große Dinge mit den kleinen;</w:t>
      </w:r>
      <w:r w:rsidRPr="00E97F5B">
        <w:rPr>
          <w:rFonts w:eastAsia="Times New Roman"/>
          <w:szCs w:val="24"/>
          <w:lang w:eastAsia="de-DE"/>
        </w:rPr>
        <w:br/>
        <w:t>Alles muss durch Ihn erscheinen,</w:t>
      </w:r>
      <w:r w:rsidRPr="00E97F5B">
        <w:rPr>
          <w:rFonts w:eastAsia="Times New Roman"/>
          <w:szCs w:val="24"/>
          <w:lang w:eastAsia="de-DE"/>
        </w:rPr>
        <w:br/>
        <w:t xml:space="preserve">Alles ist durch Ihn gesetzt. </w:t>
      </w:r>
    </w:p>
    <w:p w14:paraId="10891CC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Was für Pracht hat Christus immer!</w:t>
      </w:r>
      <w:r w:rsidRPr="00E97F5B">
        <w:rPr>
          <w:rFonts w:eastAsia="Times New Roman"/>
          <w:szCs w:val="24"/>
          <w:lang w:eastAsia="de-DE"/>
        </w:rPr>
        <w:br/>
        <w:t xml:space="preserve">Was für </w:t>
      </w:r>
      <w:proofErr w:type="spellStart"/>
      <w:r w:rsidRPr="00E97F5B">
        <w:rPr>
          <w:rFonts w:eastAsia="Times New Roman"/>
          <w:szCs w:val="24"/>
          <w:lang w:eastAsia="de-DE"/>
        </w:rPr>
        <w:t>majestät’schen</w:t>
      </w:r>
      <w:proofErr w:type="spellEnd"/>
      <w:r w:rsidRPr="00E97F5B">
        <w:rPr>
          <w:rFonts w:eastAsia="Times New Roman"/>
          <w:szCs w:val="24"/>
          <w:lang w:eastAsia="de-DE"/>
        </w:rPr>
        <w:t xml:space="preserve"> Schimmer,</w:t>
      </w:r>
      <w:r w:rsidRPr="00E97F5B">
        <w:rPr>
          <w:rFonts w:eastAsia="Times New Roman"/>
          <w:szCs w:val="24"/>
          <w:lang w:eastAsia="de-DE"/>
        </w:rPr>
        <w:br/>
      </w:r>
      <w:proofErr w:type="spellStart"/>
      <w:r w:rsidRPr="00E97F5B">
        <w:rPr>
          <w:rFonts w:eastAsia="Times New Roman"/>
          <w:szCs w:val="24"/>
          <w:lang w:eastAsia="de-DE"/>
        </w:rPr>
        <w:t>Hingezückt</w:t>
      </w:r>
      <w:proofErr w:type="spellEnd"/>
      <w:r w:rsidRPr="00E97F5B">
        <w:rPr>
          <w:rFonts w:eastAsia="Times New Roman"/>
          <w:szCs w:val="24"/>
          <w:lang w:eastAsia="de-DE"/>
        </w:rPr>
        <w:t xml:space="preserve"> </w:t>
      </w:r>
      <w:proofErr w:type="spellStart"/>
      <w:r w:rsidRPr="00E97F5B">
        <w:rPr>
          <w:rFonts w:eastAsia="Times New Roman"/>
          <w:szCs w:val="24"/>
          <w:lang w:eastAsia="de-DE"/>
        </w:rPr>
        <w:t>vor’s</w:t>
      </w:r>
      <w:proofErr w:type="spellEnd"/>
      <w:r w:rsidRPr="00E97F5B">
        <w:rPr>
          <w:rFonts w:eastAsia="Times New Roman"/>
          <w:szCs w:val="24"/>
          <w:lang w:eastAsia="de-DE"/>
        </w:rPr>
        <w:t xml:space="preserve"> Königszimmer,</w:t>
      </w:r>
      <w:r w:rsidRPr="00E97F5B">
        <w:rPr>
          <w:rFonts w:eastAsia="Times New Roman"/>
          <w:szCs w:val="24"/>
          <w:lang w:eastAsia="de-DE"/>
        </w:rPr>
        <w:br/>
        <w:t>Hat’s Johannes angeschaut!</w:t>
      </w:r>
      <w:r>
        <w:rPr>
          <w:rStyle w:val="Funotenzeichen"/>
          <w:rFonts w:eastAsia="Times New Roman"/>
          <w:szCs w:val="24"/>
          <w:lang w:eastAsia="de-DE"/>
        </w:rPr>
        <w:footnoteReference w:id="14"/>
      </w:r>
      <w:r w:rsidRPr="00E97F5B">
        <w:rPr>
          <w:rFonts w:eastAsia="Times New Roman"/>
          <w:szCs w:val="24"/>
          <w:lang w:eastAsia="de-DE"/>
        </w:rPr>
        <w:t xml:space="preserve"> </w:t>
      </w:r>
    </w:p>
    <w:p w14:paraId="7720FF7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Niemand zwar ermisst die Gottheit,</w:t>
      </w:r>
      <w:r w:rsidRPr="00E97F5B">
        <w:rPr>
          <w:rFonts w:eastAsia="Times New Roman"/>
          <w:szCs w:val="24"/>
          <w:lang w:eastAsia="de-DE"/>
        </w:rPr>
        <w:br/>
        <w:t>Und die ungeteilte Einheit,</w:t>
      </w:r>
      <w:r w:rsidRPr="00E97F5B">
        <w:rPr>
          <w:rFonts w:eastAsia="Times New Roman"/>
          <w:szCs w:val="24"/>
          <w:lang w:eastAsia="de-DE"/>
        </w:rPr>
        <w:br/>
        <w:t>Und die unvermischte Dreiheit;</w:t>
      </w:r>
      <w:r w:rsidRPr="00E97F5B">
        <w:rPr>
          <w:rFonts w:eastAsia="Times New Roman"/>
          <w:szCs w:val="24"/>
          <w:lang w:eastAsia="de-DE"/>
        </w:rPr>
        <w:br/>
        <w:t xml:space="preserve">Doch die Salbung lehret viel. </w:t>
      </w:r>
    </w:p>
    <w:p w14:paraId="47F4580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Leer‘ dich aus! Er wird dich füllen;</w:t>
      </w:r>
      <w:r w:rsidRPr="00E97F5B">
        <w:rPr>
          <w:rFonts w:eastAsia="Times New Roman"/>
          <w:szCs w:val="24"/>
          <w:lang w:eastAsia="de-DE"/>
        </w:rPr>
        <w:br/>
        <w:t>Setze dich! Er wird dich stillen;</w:t>
      </w:r>
      <w:r w:rsidRPr="00E97F5B">
        <w:rPr>
          <w:rFonts w:eastAsia="Times New Roman"/>
          <w:szCs w:val="24"/>
          <w:lang w:eastAsia="de-DE"/>
        </w:rPr>
        <w:br/>
        <w:t>Schweig‘, so sagt er Seinen Willen;</w:t>
      </w:r>
      <w:r w:rsidRPr="00E97F5B">
        <w:rPr>
          <w:rFonts w:eastAsia="Times New Roman"/>
          <w:szCs w:val="24"/>
          <w:lang w:eastAsia="de-DE"/>
        </w:rPr>
        <w:br/>
        <w:t xml:space="preserve">Wisse Nichts, so lernst du Ihn! </w:t>
      </w:r>
    </w:p>
    <w:p w14:paraId="03E21DE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Lass das Tier am Berge stehen;</w:t>
      </w:r>
      <w:r w:rsidRPr="00E97F5B">
        <w:rPr>
          <w:rFonts w:eastAsia="Times New Roman"/>
          <w:szCs w:val="24"/>
          <w:lang w:eastAsia="de-DE"/>
        </w:rPr>
        <w:br/>
        <w:t>Zeuch die Schuhe von den Zehen,</w:t>
      </w:r>
      <w:r w:rsidRPr="00E97F5B">
        <w:rPr>
          <w:rFonts w:eastAsia="Times New Roman"/>
          <w:szCs w:val="24"/>
          <w:lang w:eastAsia="de-DE"/>
        </w:rPr>
        <w:br/>
        <w:t xml:space="preserve">Und </w:t>
      </w:r>
      <w:proofErr w:type="spellStart"/>
      <w:r w:rsidRPr="00E97F5B">
        <w:rPr>
          <w:rFonts w:eastAsia="Times New Roman"/>
          <w:szCs w:val="24"/>
          <w:lang w:eastAsia="de-DE"/>
        </w:rPr>
        <w:t>durchfleug</w:t>
      </w:r>
      <w:proofErr w:type="spellEnd"/>
      <w:r w:rsidRPr="00E97F5B">
        <w:rPr>
          <w:rFonts w:eastAsia="Times New Roman"/>
          <w:szCs w:val="24"/>
          <w:lang w:eastAsia="de-DE"/>
        </w:rPr>
        <w:t xml:space="preserve"> im Geist die Höhen,</w:t>
      </w:r>
      <w:r w:rsidRPr="00E97F5B">
        <w:rPr>
          <w:rFonts w:eastAsia="Times New Roman"/>
          <w:szCs w:val="24"/>
          <w:lang w:eastAsia="de-DE"/>
        </w:rPr>
        <w:br/>
        <w:t>Und die Tal‘ der Ewigkeit!</w:t>
      </w:r>
    </w:p>
    <w:p w14:paraId="14A2B99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Auf den </w:t>
      </w:r>
      <w:proofErr w:type="spellStart"/>
      <w:r w:rsidRPr="00E97F5B">
        <w:rPr>
          <w:rFonts w:eastAsia="Times New Roman"/>
          <w:szCs w:val="24"/>
          <w:lang w:eastAsia="de-DE"/>
        </w:rPr>
        <w:t>unterstieg’nen</w:t>
      </w:r>
      <w:proofErr w:type="spellEnd"/>
      <w:r w:rsidRPr="00E97F5B">
        <w:rPr>
          <w:rFonts w:eastAsia="Times New Roman"/>
          <w:szCs w:val="24"/>
          <w:lang w:eastAsia="de-DE"/>
        </w:rPr>
        <w:t xml:space="preserve"> Spitzen</w:t>
      </w:r>
      <w:r w:rsidRPr="00E97F5B">
        <w:rPr>
          <w:rFonts w:eastAsia="Times New Roman"/>
          <w:szCs w:val="24"/>
          <w:lang w:eastAsia="de-DE"/>
        </w:rPr>
        <w:br/>
        <w:t>Sieh den Erstgebornen sitzen,</w:t>
      </w:r>
      <w:r w:rsidRPr="00E97F5B">
        <w:rPr>
          <w:rFonts w:eastAsia="Times New Roman"/>
          <w:szCs w:val="24"/>
          <w:lang w:eastAsia="de-DE"/>
        </w:rPr>
        <w:br/>
        <w:t>Aus dem alle Wesen blitzen!</w:t>
      </w:r>
      <w:r w:rsidRPr="00E97F5B">
        <w:rPr>
          <w:rFonts w:eastAsia="Times New Roman"/>
          <w:szCs w:val="24"/>
          <w:lang w:eastAsia="de-DE"/>
        </w:rPr>
        <w:br/>
        <w:t>Denn Er ist das A und O.</w:t>
      </w:r>
    </w:p>
    <w:p w14:paraId="41B7451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Ihn muss man im Vater grüßen,</w:t>
      </w:r>
      <w:r w:rsidRPr="00E97F5B">
        <w:rPr>
          <w:rFonts w:eastAsia="Times New Roman"/>
          <w:szCs w:val="24"/>
          <w:lang w:eastAsia="de-DE"/>
        </w:rPr>
        <w:br/>
        <w:t>Und aus Ihm den Vater schließen,</w:t>
      </w:r>
      <w:r w:rsidRPr="00E97F5B">
        <w:rPr>
          <w:rFonts w:eastAsia="Times New Roman"/>
          <w:szCs w:val="24"/>
          <w:lang w:eastAsia="de-DE"/>
        </w:rPr>
        <w:br/>
        <w:t>Und der Geist von Beiden fließen</w:t>
      </w:r>
      <w:r w:rsidRPr="00E97F5B">
        <w:rPr>
          <w:rFonts w:eastAsia="Times New Roman"/>
          <w:szCs w:val="24"/>
          <w:lang w:eastAsia="de-DE"/>
        </w:rPr>
        <w:br/>
        <w:t xml:space="preserve">Als ein </w:t>
      </w:r>
      <w:proofErr w:type="spellStart"/>
      <w:r w:rsidRPr="00E97F5B">
        <w:rPr>
          <w:rFonts w:eastAsia="Times New Roman"/>
          <w:szCs w:val="24"/>
          <w:lang w:eastAsia="de-DE"/>
        </w:rPr>
        <w:t>hellkristall’ner</w:t>
      </w:r>
      <w:proofErr w:type="spellEnd"/>
      <w:r w:rsidRPr="00E97F5B">
        <w:rPr>
          <w:rFonts w:eastAsia="Times New Roman"/>
          <w:szCs w:val="24"/>
          <w:lang w:eastAsia="de-DE"/>
        </w:rPr>
        <w:t xml:space="preserve"> Strom.</w:t>
      </w:r>
    </w:p>
    <w:p w14:paraId="2EE2CF7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Alles muss auf Ihn sich gründen,</w:t>
      </w:r>
      <w:r w:rsidRPr="00E97F5B">
        <w:rPr>
          <w:rFonts w:eastAsia="Times New Roman"/>
          <w:szCs w:val="24"/>
          <w:lang w:eastAsia="de-DE"/>
        </w:rPr>
        <w:br/>
        <w:t>Alles muss Ihn wiederfinden,</w:t>
      </w:r>
      <w:r w:rsidRPr="00E97F5B">
        <w:rPr>
          <w:rFonts w:eastAsia="Times New Roman"/>
          <w:szCs w:val="24"/>
          <w:lang w:eastAsia="de-DE"/>
        </w:rPr>
        <w:br/>
        <w:t>In Ihm werden und verschwinden,</w:t>
      </w:r>
      <w:r w:rsidRPr="00E97F5B">
        <w:rPr>
          <w:rFonts w:eastAsia="Times New Roman"/>
          <w:szCs w:val="24"/>
          <w:lang w:eastAsia="de-DE"/>
        </w:rPr>
        <w:br/>
        <w:t xml:space="preserve">Der der Wiederbringer ist. </w:t>
      </w:r>
    </w:p>
    <w:p w14:paraId="4E3DB39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Alles muss in Ihm sich fassen,</w:t>
      </w:r>
      <w:r w:rsidRPr="00E97F5B">
        <w:rPr>
          <w:rFonts w:eastAsia="Times New Roman"/>
          <w:szCs w:val="24"/>
          <w:lang w:eastAsia="de-DE"/>
        </w:rPr>
        <w:br/>
        <w:t>Und Ihn mit sich machen lassen,</w:t>
      </w:r>
      <w:r w:rsidRPr="00E97F5B">
        <w:rPr>
          <w:rFonts w:eastAsia="Times New Roman"/>
          <w:szCs w:val="24"/>
          <w:lang w:eastAsia="de-DE"/>
        </w:rPr>
        <w:br/>
        <w:t>Und in Ihm zusammen passen</w:t>
      </w:r>
      <w:r w:rsidRPr="00E97F5B">
        <w:rPr>
          <w:rFonts w:eastAsia="Times New Roman"/>
          <w:szCs w:val="24"/>
          <w:lang w:eastAsia="de-DE"/>
        </w:rPr>
        <w:br/>
        <w:t xml:space="preserve">Zu dem allgemeinen Bau. </w:t>
      </w:r>
    </w:p>
    <w:p w14:paraId="30206E6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vermehrt sich nach Gefallen,</w:t>
      </w:r>
      <w:r w:rsidRPr="00E97F5B">
        <w:rPr>
          <w:rFonts w:eastAsia="Times New Roman"/>
          <w:szCs w:val="24"/>
          <w:lang w:eastAsia="de-DE"/>
        </w:rPr>
        <w:br/>
        <w:t>Ändert sich nicht in dem Allen;</w:t>
      </w:r>
      <w:r w:rsidRPr="00E97F5B">
        <w:rPr>
          <w:rFonts w:eastAsia="Times New Roman"/>
          <w:szCs w:val="24"/>
          <w:lang w:eastAsia="de-DE"/>
        </w:rPr>
        <w:br/>
        <w:t>So viel Sachen aus Ihm wallen,</w:t>
      </w:r>
      <w:r w:rsidRPr="00E97F5B">
        <w:rPr>
          <w:rFonts w:eastAsia="Times New Roman"/>
          <w:szCs w:val="24"/>
          <w:lang w:eastAsia="de-DE"/>
        </w:rPr>
        <w:br/>
        <w:t>Bleibt er doch Derselbige.</w:t>
      </w:r>
    </w:p>
    <w:p w14:paraId="6737E2C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der Gott-Mensch, ist der Eine,</w:t>
      </w:r>
      <w:r w:rsidRPr="00E97F5B">
        <w:rPr>
          <w:rFonts w:eastAsia="Times New Roman"/>
          <w:szCs w:val="24"/>
          <w:lang w:eastAsia="de-DE"/>
        </w:rPr>
        <w:br/>
        <w:t>Ob er auch verschieden scheine,</w:t>
      </w:r>
      <w:r w:rsidRPr="00E97F5B">
        <w:rPr>
          <w:rFonts w:eastAsia="Times New Roman"/>
          <w:szCs w:val="24"/>
          <w:lang w:eastAsia="de-DE"/>
        </w:rPr>
        <w:br/>
        <w:t>Und mit Vielem sich vereine;</w:t>
      </w:r>
      <w:r w:rsidRPr="00E97F5B">
        <w:rPr>
          <w:rFonts w:eastAsia="Times New Roman"/>
          <w:szCs w:val="24"/>
          <w:lang w:eastAsia="de-DE"/>
        </w:rPr>
        <w:br/>
        <w:t>Er ist sich beständig gleich.</w:t>
      </w:r>
    </w:p>
    <w:p w14:paraId="6604783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Eins, das sonst gering und kleine,</w:t>
      </w:r>
      <w:r w:rsidRPr="00E97F5B">
        <w:rPr>
          <w:rFonts w:eastAsia="Times New Roman"/>
          <w:szCs w:val="24"/>
          <w:lang w:eastAsia="de-DE"/>
        </w:rPr>
        <w:br/>
        <w:t>Und an sich der Zahlen keine,</w:t>
      </w:r>
      <w:r w:rsidRPr="00E97F5B">
        <w:rPr>
          <w:rFonts w:eastAsia="Times New Roman"/>
          <w:szCs w:val="24"/>
          <w:lang w:eastAsia="de-DE"/>
        </w:rPr>
        <w:br/>
        <w:t xml:space="preserve">Ist die </w:t>
      </w:r>
      <w:proofErr w:type="spellStart"/>
      <w:r w:rsidRPr="00E97F5B">
        <w:rPr>
          <w:rFonts w:eastAsia="Times New Roman"/>
          <w:szCs w:val="24"/>
          <w:lang w:eastAsia="de-DE"/>
        </w:rPr>
        <w:t>größt</w:t>
      </w:r>
      <w:proofErr w:type="spellEnd"/>
      <w:r w:rsidRPr="00E97F5B">
        <w:rPr>
          <w:rFonts w:eastAsia="Times New Roman"/>
          <w:szCs w:val="24"/>
          <w:lang w:eastAsia="de-DE"/>
        </w:rPr>
        <w:t>, und bleibt das Eine,</w:t>
      </w:r>
      <w:r w:rsidRPr="00E97F5B">
        <w:rPr>
          <w:rFonts w:eastAsia="Times New Roman"/>
          <w:szCs w:val="24"/>
          <w:lang w:eastAsia="de-DE"/>
        </w:rPr>
        <w:br/>
        <w:t>Wenn es Millionen macht.</w:t>
      </w:r>
    </w:p>
    <w:p w14:paraId="5485849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Gott, das Wort, hat’s so gehalten;</w:t>
      </w:r>
      <w:r w:rsidRPr="00E97F5B">
        <w:rPr>
          <w:rFonts w:eastAsia="Times New Roman"/>
          <w:szCs w:val="24"/>
          <w:lang w:eastAsia="de-DE"/>
        </w:rPr>
        <w:br/>
        <w:t>Er muss aller Dinge walten,</w:t>
      </w:r>
      <w:r w:rsidRPr="00E97F5B">
        <w:rPr>
          <w:rFonts w:eastAsia="Times New Roman"/>
          <w:szCs w:val="24"/>
          <w:lang w:eastAsia="de-DE"/>
        </w:rPr>
        <w:br/>
        <w:t>Dringt durch allerlei Gestalten;</w:t>
      </w:r>
      <w:r w:rsidRPr="00E97F5B">
        <w:rPr>
          <w:rFonts w:eastAsia="Times New Roman"/>
          <w:szCs w:val="24"/>
          <w:lang w:eastAsia="de-DE"/>
        </w:rPr>
        <w:br/>
        <w:t>Alle Art rührt her von Ihm.</w:t>
      </w:r>
    </w:p>
    <w:p w14:paraId="213D6DAD" w14:textId="47642CB1"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Dieses All kennt keine Zeile,</w:t>
      </w:r>
      <w:r w:rsidRPr="00E97F5B">
        <w:rPr>
          <w:rFonts w:eastAsia="Times New Roman"/>
          <w:szCs w:val="24"/>
          <w:lang w:eastAsia="de-DE"/>
        </w:rPr>
        <w:br/>
        <w:t xml:space="preserve">Ob es schon </w:t>
      </w:r>
      <w:r w:rsidR="00360E4E" w:rsidRPr="00E97F5B">
        <w:rPr>
          <w:rFonts w:eastAsia="Times New Roman"/>
          <w:szCs w:val="24"/>
          <w:lang w:eastAsia="de-DE"/>
        </w:rPr>
        <w:t>durchs</w:t>
      </w:r>
      <w:r w:rsidRPr="00E97F5B">
        <w:rPr>
          <w:rFonts w:eastAsia="Times New Roman"/>
          <w:szCs w:val="24"/>
          <w:lang w:eastAsia="de-DE"/>
        </w:rPr>
        <w:t xml:space="preserve"> Ganze eile,</w:t>
      </w:r>
      <w:r w:rsidRPr="00E97F5B">
        <w:rPr>
          <w:rFonts w:eastAsia="Times New Roman"/>
          <w:szCs w:val="24"/>
          <w:lang w:eastAsia="de-DE"/>
        </w:rPr>
        <w:br/>
        <w:t>Und durchwandre alle Teile.</w:t>
      </w:r>
      <w:r w:rsidRPr="00E97F5B">
        <w:rPr>
          <w:rFonts w:eastAsia="Times New Roman"/>
          <w:szCs w:val="24"/>
          <w:lang w:eastAsia="de-DE"/>
        </w:rPr>
        <w:br/>
        <w:t>Alles lebet auf in Ihm.</w:t>
      </w:r>
    </w:p>
    <w:p w14:paraId="4CA55C3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lässt alle Ordnung stellen,</w:t>
      </w:r>
      <w:r w:rsidRPr="00E97F5B">
        <w:rPr>
          <w:rFonts w:eastAsia="Times New Roman"/>
          <w:szCs w:val="24"/>
          <w:lang w:eastAsia="de-DE"/>
        </w:rPr>
        <w:br/>
        <w:t>Alles Gute von sich schwellen;</w:t>
      </w:r>
      <w:r w:rsidRPr="00E97F5B">
        <w:rPr>
          <w:rFonts w:eastAsia="Times New Roman"/>
          <w:szCs w:val="24"/>
          <w:lang w:eastAsia="de-DE"/>
        </w:rPr>
        <w:br/>
        <w:t xml:space="preserve">Seine </w:t>
      </w:r>
      <w:proofErr w:type="spellStart"/>
      <w:r w:rsidRPr="00E97F5B">
        <w:rPr>
          <w:rFonts w:eastAsia="Times New Roman"/>
          <w:szCs w:val="24"/>
          <w:lang w:eastAsia="de-DE"/>
        </w:rPr>
        <w:t>unerschaff’nen</w:t>
      </w:r>
      <w:proofErr w:type="spellEnd"/>
      <w:r w:rsidRPr="00E97F5B">
        <w:rPr>
          <w:rFonts w:eastAsia="Times New Roman"/>
          <w:szCs w:val="24"/>
          <w:lang w:eastAsia="de-DE"/>
        </w:rPr>
        <w:t xml:space="preserve"> Quellen</w:t>
      </w:r>
      <w:r w:rsidRPr="00E97F5B">
        <w:rPr>
          <w:rFonts w:eastAsia="Times New Roman"/>
          <w:szCs w:val="24"/>
          <w:lang w:eastAsia="de-DE"/>
        </w:rPr>
        <w:br/>
        <w:t xml:space="preserve">Untermengen Tief‘ und </w:t>
      </w:r>
      <w:proofErr w:type="spellStart"/>
      <w:r w:rsidRPr="00E97F5B">
        <w:rPr>
          <w:rFonts w:eastAsia="Times New Roman"/>
          <w:szCs w:val="24"/>
          <w:lang w:eastAsia="de-DE"/>
        </w:rPr>
        <w:t>Höh</w:t>
      </w:r>
      <w:proofErr w:type="spellEnd"/>
      <w:r w:rsidRPr="00E97F5B">
        <w:rPr>
          <w:rFonts w:eastAsia="Times New Roman"/>
          <w:szCs w:val="24"/>
          <w:lang w:eastAsia="de-DE"/>
        </w:rPr>
        <w:t>‘.</w:t>
      </w:r>
    </w:p>
    <w:p w14:paraId="7ED07A8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auch bloß die Engelchöre</w:t>
      </w:r>
      <w:r w:rsidRPr="00E97F5B">
        <w:rPr>
          <w:rFonts w:eastAsia="Times New Roman"/>
          <w:szCs w:val="24"/>
          <w:lang w:eastAsia="de-DE"/>
        </w:rPr>
        <w:br/>
        <w:t>Und kein Mensch gefallen wäre,</w:t>
      </w:r>
      <w:r w:rsidRPr="00E97F5B">
        <w:rPr>
          <w:rFonts w:eastAsia="Times New Roman"/>
          <w:szCs w:val="24"/>
          <w:lang w:eastAsia="de-DE"/>
        </w:rPr>
        <w:br/>
        <w:t>Wäre Gott und unsrem Heere</w:t>
      </w:r>
      <w:r w:rsidRPr="00E97F5B">
        <w:rPr>
          <w:rFonts w:eastAsia="Times New Roman"/>
          <w:szCs w:val="24"/>
          <w:lang w:eastAsia="de-DE"/>
        </w:rPr>
        <w:br/>
        <w:t>Allemal ein Mittler not.</w:t>
      </w:r>
    </w:p>
    <w:p w14:paraId="1EFA971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Zu der reinen Gottheit Stätte</w:t>
      </w:r>
      <w:r w:rsidRPr="00E97F5B">
        <w:rPr>
          <w:rFonts w:eastAsia="Times New Roman"/>
          <w:szCs w:val="24"/>
          <w:lang w:eastAsia="de-DE"/>
        </w:rPr>
        <w:br/>
        <w:t>Naht kein menschliches Geräte,</w:t>
      </w:r>
      <w:r w:rsidRPr="00E97F5B">
        <w:rPr>
          <w:rFonts w:eastAsia="Times New Roman"/>
          <w:szCs w:val="24"/>
          <w:lang w:eastAsia="de-DE"/>
        </w:rPr>
        <w:br/>
        <w:t>Bis der Eine zwischentrete:</w:t>
      </w:r>
      <w:r w:rsidRPr="00E97F5B">
        <w:rPr>
          <w:rFonts w:eastAsia="Times New Roman"/>
          <w:szCs w:val="24"/>
          <w:lang w:eastAsia="de-DE"/>
        </w:rPr>
        <w:br/>
        <w:t>Gottes Sohn von Ewigkeit.</w:t>
      </w:r>
    </w:p>
    <w:p w14:paraId="0E8330C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Alle </w:t>
      </w:r>
      <w:proofErr w:type="spellStart"/>
      <w:r w:rsidRPr="00E97F5B">
        <w:rPr>
          <w:rFonts w:eastAsia="Times New Roman"/>
          <w:szCs w:val="24"/>
          <w:lang w:eastAsia="de-DE"/>
        </w:rPr>
        <w:t>sel’ge</w:t>
      </w:r>
      <w:proofErr w:type="spellEnd"/>
      <w:r w:rsidRPr="00E97F5B">
        <w:rPr>
          <w:rFonts w:eastAsia="Times New Roman"/>
          <w:szCs w:val="24"/>
          <w:lang w:eastAsia="de-DE"/>
        </w:rPr>
        <w:t xml:space="preserve"> Himmelshorden</w:t>
      </w:r>
      <w:r w:rsidRPr="00E97F5B">
        <w:rPr>
          <w:rFonts w:eastAsia="Times New Roman"/>
          <w:szCs w:val="24"/>
          <w:lang w:eastAsia="de-DE"/>
        </w:rPr>
        <w:br/>
        <w:t>Und der ganze Menschenorden</w:t>
      </w:r>
      <w:r w:rsidRPr="00E97F5B">
        <w:rPr>
          <w:rFonts w:eastAsia="Times New Roman"/>
          <w:szCs w:val="24"/>
          <w:lang w:eastAsia="de-DE"/>
        </w:rPr>
        <w:br/>
        <w:t>Sind in Christo Eins geworden,</w:t>
      </w:r>
      <w:r w:rsidRPr="00E97F5B">
        <w:rPr>
          <w:rFonts w:eastAsia="Times New Roman"/>
          <w:szCs w:val="24"/>
          <w:lang w:eastAsia="de-DE"/>
        </w:rPr>
        <w:br/>
        <w:t xml:space="preserve">Welcher heut‘ und gestern ist. </w:t>
      </w:r>
    </w:p>
    <w:p w14:paraId="59F36A48" w14:textId="0C80382A"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Dieser ist das Haupt von Allen,</w:t>
      </w:r>
      <w:r w:rsidRPr="00E97F5B">
        <w:rPr>
          <w:rFonts w:eastAsia="Times New Roman"/>
          <w:szCs w:val="24"/>
          <w:lang w:eastAsia="de-DE"/>
        </w:rPr>
        <w:br/>
        <w:t xml:space="preserve">Was nur kann </w:t>
      </w:r>
      <w:r w:rsidR="00360E4E" w:rsidRPr="00E97F5B">
        <w:rPr>
          <w:rFonts w:eastAsia="Times New Roman"/>
          <w:szCs w:val="24"/>
          <w:lang w:eastAsia="de-DE"/>
        </w:rPr>
        <w:t>ins</w:t>
      </w:r>
      <w:r w:rsidRPr="00E97F5B">
        <w:rPr>
          <w:rFonts w:eastAsia="Times New Roman"/>
          <w:szCs w:val="24"/>
          <w:lang w:eastAsia="de-DE"/>
        </w:rPr>
        <w:t xml:space="preserve"> Auge fallen,</w:t>
      </w:r>
      <w:r w:rsidRPr="00E97F5B">
        <w:rPr>
          <w:rFonts w:eastAsia="Times New Roman"/>
          <w:szCs w:val="24"/>
          <w:lang w:eastAsia="de-DE"/>
        </w:rPr>
        <w:br/>
        <w:t>Und der unsichtbaren Hallen,</w:t>
      </w:r>
      <w:r w:rsidRPr="00E97F5B">
        <w:rPr>
          <w:rFonts w:eastAsia="Times New Roman"/>
          <w:szCs w:val="24"/>
          <w:lang w:eastAsia="de-DE"/>
        </w:rPr>
        <w:br/>
        <w:t xml:space="preserve">Und so weit der Weltkreis geht. </w:t>
      </w:r>
    </w:p>
    <w:p w14:paraId="6A412F2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Was der Sohn Geheimes übe,</w:t>
      </w:r>
      <w:r w:rsidRPr="00E97F5B">
        <w:rPr>
          <w:rFonts w:eastAsia="Times New Roman"/>
          <w:szCs w:val="24"/>
          <w:lang w:eastAsia="de-DE"/>
        </w:rPr>
        <w:br/>
        <w:t>Der da sitzt im Schoß der Liebe,</w:t>
      </w:r>
      <w:r w:rsidRPr="00E97F5B">
        <w:rPr>
          <w:rFonts w:eastAsia="Times New Roman"/>
          <w:szCs w:val="24"/>
          <w:lang w:eastAsia="de-DE"/>
        </w:rPr>
        <w:br/>
        <w:t>Seine allertiefsten Triebe</w:t>
      </w:r>
      <w:r w:rsidRPr="00E97F5B">
        <w:rPr>
          <w:rFonts w:eastAsia="Times New Roman"/>
          <w:szCs w:val="24"/>
          <w:lang w:eastAsia="de-DE"/>
        </w:rPr>
        <w:br/>
      </w:r>
      <w:proofErr w:type="spellStart"/>
      <w:r w:rsidRPr="00E97F5B">
        <w:rPr>
          <w:rFonts w:eastAsia="Times New Roman"/>
          <w:szCs w:val="24"/>
          <w:lang w:eastAsia="de-DE"/>
        </w:rPr>
        <w:t>Siehet</w:t>
      </w:r>
      <w:proofErr w:type="spellEnd"/>
      <w:r w:rsidRPr="00E97F5B">
        <w:rPr>
          <w:rFonts w:eastAsia="Times New Roman"/>
          <w:szCs w:val="24"/>
          <w:lang w:eastAsia="de-DE"/>
        </w:rPr>
        <w:t xml:space="preserve"> nur ein reines Herz. </w:t>
      </w:r>
    </w:p>
    <w:p w14:paraId="61BA298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Süßer Heiland, zeuch mich höher,</w:t>
      </w:r>
      <w:r w:rsidRPr="00E97F5B">
        <w:rPr>
          <w:rFonts w:eastAsia="Times New Roman"/>
          <w:szCs w:val="24"/>
          <w:lang w:eastAsia="de-DE"/>
        </w:rPr>
        <w:br/>
        <w:t>Deinem Herzen immer näher,</w:t>
      </w:r>
      <w:r w:rsidRPr="00E97F5B">
        <w:rPr>
          <w:rFonts w:eastAsia="Times New Roman"/>
          <w:szCs w:val="24"/>
          <w:lang w:eastAsia="de-DE"/>
        </w:rPr>
        <w:br/>
        <w:t>So gelang‘ ich desto eher</w:t>
      </w:r>
      <w:r w:rsidRPr="00E97F5B">
        <w:rPr>
          <w:rFonts w:eastAsia="Times New Roman"/>
          <w:szCs w:val="24"/>
          <w:lang w:eastAsia="de-DE"/>
        </w:rPr>
        <w:br/>
        <w:t xml:space="preserve">In des Vaters Herz hinein! </w:t>
      </w:r>
    </w:p>
    <w:p w14:paraId="3DD81BC0" w14:textId="221E8D3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Gib mir meine ersten Blicke,</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Dein Bild mich wieder schmücke;</w:t>
      </w:r>
      <w:r w:rsidRPr="00E97F5B">
        <w:rPr>
          <w:rFonts w:eastAsia="Times New Roman"/>
          <w:szCs w:val="24"/>
          <w:lang w:eastAsia="de-DE"/>
        </w:rPr>
        <w:br/>
        <w:t>So erhalt‘ ich mein Geschicke,</w:t>
      </w:r>
      <w:r w:rsidRPr="00E97F5B">
        <w:rPr>
          <w:rFonts w:eastAsia="Times New Roman"/>
          <w:szCs w:val="24"/>
          <w:lang w:eastAsia="de-DE"/>
        </w:rPr>
        <w:br/>
        <w:t xml:space="preserve">Und Du, Gottmensch, Deinen Zweck! </w:t>
      </w:r>
    </w:p>
    <w:p w14:paraId="26AD6A52" w14:textId="3AAE032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Dahin eilet unsre Liebe,</w:t>
      </w:r>
      <w:r w:rsidRPr="00E97F5B">
        <w:rPr>
          <w:rFonts w:eastAsia="Times New Roman"/>
          <w:szCs w:val="24"/>
          <w:lang w:eastAsia="de-DE"/>
        </w:rPr>
        <w:br/>
        <w:t>Dahin dringen meine Triebe,</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ich gerne Eins verbliebe</w:t>
      </w:r>
      <w:r w:rsidRPr="00E97F5B">
        <w:rPr>
          <w:rFonts w:eastAsia="Times New Roman"/>
          <w:szCs w:val="24"/>
          <w:lang w:eastAsia="de-DE"/>
        </w:rPr>
        <w:br/>
        <w:t>Mit Dir, teurer Bräutigam!</w:t>
      </w:r>
    </w:p>
    <w:p w14:paraId="65D48FE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vollführst, was angefangen,</w:t>
      </w:r>
      <w:r w:rsidRPr="00E97F5B">
        <w:rPr>
          <w:rFonts w:eastAsia="Times New Roman"/>
          <w:szCs w:val="24"/>
          <w:lang w:eastAsia="de-DE"/>
        </w:rPr>
        <w:br/>
        <w:t>Suchst die Seelen mit Verlangen.</w:t>
      </w:r>
      <w:r w:rsidRPr="00E97F5B">
        <w:rPr>
          <w:rFonts w:eastAsia="Times New Roman"/>
          <w:szCs w:val="24"/>
          <w:lang w:eastAsia="de-DE"/>
        </w:rPr>
        <w:br/>
        <w:t>Wenn der Teufel untergangen,</w:t>
      </w:r>
      <w:r w:rsidRPr="00E97F5B">
        <w:rPr>
          <w:rFonts w:eastAsia="Times New Roman"/>
          <w:szCs w:val="24"/>
          <w:lang w:eastAsia="de-DE"/>
        </w:rPr>
        <w:br/>
        <w:t>Bleiben Deine Engel noch!</w:t>
      </w:r>
    </w:p>
    <w:p w14:paraId="26A148A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Satans Werk, das muss zu Grunde</w:t>
      </w:r>
      <w:r w:rsidRPr="00E97F5B">
        <w:rPr>
          <w:rFonts w:eastAsia="Times New Roman"/>
          <w:szCs w:val="24"/>
          <w:lang w:eastAsia="de-DE"/>
        </w:rPr>
        <w:br/>
        <w:t>Und heraus vom Schöpfungsbunde;</w:t>
      </w:r>
      <w:r w:rsidRPr="00E97F5B">
        <w:rPr>
          <w:rFonts w:eastAsia="Times New Roman"/>
          <w:szCs w:val="24"/>
          <w:lang w:eastAsia="de-DE"/>
        </w:rPr>
        <w:br/>
        <w:t>Es ging nicht aus Deinem Munde,</w:t>
      </w:r>
      <w:r w:rsidRPr="00E97F5B">
        <w:rPr>
          <w:rFonts w:eastAsia="Times New Roman"/>
          <w:szCs w:val="24"/>
          <w:lang w:eastAsia="de-DE"/>
        </w:rPr>
        <w:br/>
        <w:t>Aber Du zerstörest es.</w:t>
      </w:r>
    </w:p>
    <w:p w14:paraId="146D80F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Was würd‘ das für ein Gesänge,</w:t>
      </w:r>
      <w:r w:rsidRPr="00E97F5B">
        <w:rPr>
          <w:rFonts w:eastAsia="Times New Roman"/>
          <w:szCs w:val="24"/>
          <w:lang w:eastAsia="de-DE"/>
        </w:rPr>
        <w:br/>
        <w:t>Wenn mit göttlichem Gepränge</w:t>
      </w:r>
      <w:r w:rsidRPr="00E97F5B">
        <w:rPr>
          <w:rFonts w:eastAsia="Times New Roman"/>
          <w:szCs w:val="24"/>
          <w:lang w:eastAsia="de-DE"/>
        </w:rPr>
        <w:br/>
        <w:t>Die mit Blut erkaufte Menge</w:t>
      </w:r>
      <w:r w:rsidRPr="00E97F5B">
        <w:rPr>
          <w:rFonts w:eastAsia="Times New Roman"/>
          <w:szCs w:val="24"/>
          <w:lang w:eastAsia="de-DE"/>
        </w:rPr>
        <w:br/>
        <w:t xml:space="preserve">Das erwürgte Lamm erhebt; </w:t>
      </w:r>
    </w:p>
    <w:p w14:paraId="47FA64F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Wenn der </w:t>
      </w:r>
      <w:proofErr w:type="spellStart"/>
      <w:r w:rsidRPr="00E97F5B">
        <w:rPr>
          <w:rFonts w:eastAsia="Times New Roman"/>
          <w:szCs w:val="24"/>
          <w:lang w:eastAsia="de-DE"/>
        </w:rPr>
        <w:t>Ält’sten</w:t>
      </w:r>
      <w:proofErr w:type="spellEnd"/>
      <w:r w:rsidRPr="00E97F5B">
        <w:rPr>
          <w:rFonts w:eastAsia="Times New Roman"/>
          <w:szCs w:val="24"/>
          <w:lang w:eastAsia="de-DE"/>
        </w:rPr>
        <w:t xml:space="preserve"> </w:t>
      </w:r>
      <w:proofErr w:type="spellStart"/>
      <w:r w:rsidRPr="00E97F5B">
        <w:rPr>
          <w:rFonts w:eastAsia="Times New Roman"/>
          <w:szCs w:val="24"/>
          <w:lang w:eastAsia="de-DE"/>
        </w:rPr>
        <w:t>Thronenreigen</w:t>
      </w:r>
      <w:proofErr w:type="spellEnd"/>
      <w:r w:rsidRPr="00E97F5B">
        <w:rPr>
          <w:rFonts w:eastAsia="Times New Roman"/>
          <w:szCs w:val="24"/>
          <w:lang w:eastAsia="de-DE"/>
        </w:rPr>
        <w:br/>
        <w:t>Und die vier erwählten Zeugen,</w:t>
      </w:r>
      <w:r w:rsidRPr="00E97F5B">
        <w:rPr>
          <w:rFonts w:eastAsia="Times New Roman"/>
          <w:szCs w:val="24"/>
          <w:lang w:eastAsia="de-DE"/>
        </w:rPr>
        <w:br/>
        <w:t>Welche Tag und Nacht nicht schweigen,</w:t>
      </w:r>
      <w:r w:rsidRPr="00E97F5B">
        <w:rPr>
          <w:rFonts w:eastAsia="Times New Roman"/>
          <w:szCs w:val="24"/>
          <w:lang w:eastAsia="de-DE"/>
        </w:rPr>
        <w:br/>
        <w:t>Harmonie mit uns gemacht!</w:t>
      </w:r>
      <w:r>
        <w:rPr>
          <w:rStyle w:val="Funotenzeichen"/>
          <w:rFonts w:eastAsia="Times New Roman"/>
          <w:szCs w:val="24"/>
          <w:lang w:eastAsia="de-DE"/>
        </w:rPr>
        <w:footnoteReference w:id="15"/>
      </w:r>
    </w:p>
    <w:p w14:paraId="6BFF5521" w14:textId="77777777" w:rsidR="007216F1" w:rsidRDefault="007216F1" w:rsidP="007216F1">
      <w:pPr>
        <w:pStyle w:val="berschrift1"/>
      </w:pPr>
      <w:r w:rsidRPr="00E97F5B">
        <w:t>Ihr, die ihr Christi Ehre seid</w:t>
      </w:r>
    </w:p>
    <w:p w14:paraId="3D71BC3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„Ihr, die ihr Christi Ehre seid,</w:t>
      </w:r>
      <w:r w:rsidRPr="00E97F5B">
        <w:rPr>
          <w:rFonts w:eastAsia="Times New Roman"/>
          <w:szCs w:val="24"/>
          <w:lang w:eastAsia="de-DE"/>
        </w:rPr>
        <w:br/>
        <w:t>Die ihr zum Volk des HErrn gehöret,</w:t>
      </w:r>
      <w:r w:rsidRPr="00E97F5B">
        <w:rPr>
          <w:rFonts w:eastAsia="Times New Roman"/>
          <w:szCs w:val="24"/>
          <w:lang w:eastAsia="de-DE"/>
        </w:rPr>
        <w:br/>
        <w:t>Und durch den Sohn den Vater ehret:</w:t>
      </w:r>
      <w:r w:rsidRPr="00E97F5B">
        <w:rPr>
          <w:rFonts w:eastAsia="Times New Roman"/>
          <w:szCs w:val="24"/>
          <w:lang w:eastAsia="de-DE"/>
        </w:rPr>
        <w:br/>
        <w:t xml:space="preserve">Was ist’s? was seid ihr so erfreut?“ </w:t>
      </w:r>
    </w:p>
    <w:p w14:paraId="4F4D582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Wir </w:t>
      </w:r>
      <w:proofErr w:type="spellStart"/>
      <w:r w:rsidRPr="00E97F5B">
        <w:rPr>
          <w:rFonts w:eastAsia="Times New Roman"/>
          <w:szCs w:val="24"/>
          <w:lang w:eastAsia="de-DE"/>
        </w:rPr>
        <w:t>seh’n</w:t>
      </w:r>
      <w:proofErr w:type="spellEnd"/>
      <w:r w:rsidRPr="00E97F5B">
        <w:rPr>
          <w:rFonts w:eastAsia="Times New Roman"/>
          <w:szCs w:val="24"/>
          <w:lang w:eastAsia="de-DE"/>
        </w:rPr>
        <w:t xml:space="preserve"> mit tiefem Wundern an</w:t>
      </w:r>
      <w:r w:rsidRPr="00E97F5B">
        <w:rPr>
          <w:rFonts w:eastAsia="Times New Roman"/>
          <w:szCs w:val="24"/>
          <w:lang w:eastAsia="de-DE"/>
        </w:rPr>
        <w:br/>
        <w:t>Den jauchzenden Triumph der Geister:</w:t>
      </w:r>
      <w:r w:rsidRPr="00E97F5B">
        <w:rPr>
          <w:rFonts w:eastAsia="Times New Roman"/>
          <w:szCs w:val="24"/>
          <w:lang w:eastAsia="de-DE"/>
        </w:rPr>
        <w:br/>
        <w:t>Sie bringen ihren Herrn und Meister!</w:t>
      </w:r>
      <w:r w:rsidRPr="00E97F5B">
        <w:rPr>
          <w:rFonts w:eastAsia="Times New Roman"/>
          <w:szCs w:val="24"/>
          <w:lang w:eastAsia="de-DE"/>
        </w:rPr>
        <w:br/>
        <w:t>„Wer ist’s?“ Es ist der Schmerzensmann!</w:t>
      </w:r>
    </w:p>
    <w:p w14:paraId="653C8EE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Der Schmerzensmann, vom HErrn </w:t>
      </w:r>
      <w:proofErr w:type="spellStart"/>
      <w:r w:rsidRPr="00E97F5B">
        <w:rPr>
          <w:rFonts w:eastAsia="Times New Roman"/>
          <w:szCs w:val="24"/>
          <w:lang w:eastAsia="de-DE"/>
        </w:rPr>
        <w:t>verwund’t</w:t>
      </w:r>
      <w:proofErr w:type="spellEnd"/>
      <w:r w:rsidRPr="00E97F5B">
        <w:rPr>
          <w:rFonts w:eastAsia="Times New Roman"/>
          <w:szCs w:val="24"/>
          <w:lang w:eastAsia="de-DE"/>
        </w:rPr>
        <w:t>,</w:t>
      </w:r>
      <w:r w:rsidRPr="00E97F5B">
        <w:rPr>
          <w:rFonts w:eastAsia="Times New Roman"/>
          <w:szCs w:val="24"/>
          <w:lang w:eastAsia="de-DE"/>
        </w:rPr>
        <w:br/>
        <w:t>Ja, Der, der unsre Last getragen,</w:t>
      </w:r>
      <w:r w:rsidRPr="00E97F5B">
        <w:rPr>
          <w:rFonts w:eastAsia="Times New Roman"/>
          <w:szCs w:val="24"/>
          <w:lang w:eastAsia="de-DE"/>
        </w:rPr>
        <w:br/>
        <w:t>Den unser Gott für uns geschlagen,</w:t>
      </w:r>
      <w:r w:rsidRPr="00E97F5B">
        <w:rPr>
          <w:rFonts w:eastAsia="Times New Roman"/>
          <w:szCs w:val="24"/>
          <w:lang w:eastAsia="de-DE"/>
        </w:rPr>
        <w:br/>
        <w:t xml:space="preserve">Das Lamm, das Opferlamm beim Bund. </w:t>
      </w:r>
    </w:p>
    <w:p w14:paraId="5F43754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Das Auge blickt noch </w:t>
      </w:r>
      <w:proofErr w:type="spellStart"/>
      <w:r w:rsidRPr="00E97F5B">
        <w:rPr>
          <w:rFonts w:eastAsia="Times New Roman"/>
          <w:szCs w:val="24"/>
          <w:lang w:eastAsia="de-DE"/>
        </w:rPr>
        <w:t>überwärts</w:t>
      </w:r>
      <w:proofErr w:type="spellEnd"/>
      <w:r w:rsidRPr="00E97F5B">
        <w:rPr>
          <w:rFonts w:eastAsia="Times New Roman"/>
          <w:szCs w:val="24"/>
          <w:lang w:eastAsia="de-DE"/>
        </w:rPr>
        <w:t>,</w:t>
      </w:r>
      <w:r w:rsidRPr="00E97F5B">
        <w:rPr>
          <w:rFonts w:eastAsia="Times New Roman"/>
          <w:szCs w:val="24"/>
          <w:lang w:eastAsia="de-DE"/>
        </w:rPr>
        <w:br/>
        <w:t xml:space="preserve">Und Ehrfurcht hält es nicht </w:t>
      </w:r>
      <w:proofErr w:type="spellStart"/>
      <w:r w:rsidRPr="00E97F5B">
        <w:rPr>
          <w:rFonts w:eastAsia="Times New Roman"/>
          <w:szCs w:val="24"/>
          <w:lang w:eastAsia="de-DE"/>
        </w:rPr>
        <w:t>zurücke</w:t>
      </w:r>
      <w:proofErr w:type="spellEnd"/>
      <w:r w:rsidRPr="00E97F5B">
        <w:rPr>
          <w:rFonts w:eastAsia="Times New Roman"/>
          <w:szCs w:val="24"/>
          <w:lang w:eastAsia="de-DE"/>
        </w:rPr>
        <w:t>,</w:t>
      </w:r>
      <w:r w:rsidRPr="00E97F5B">
        <w:rPr>
          <w:rFonts w:eastAsia="Times New Roman"/>
          <w:szCs w:val="24"/>
          <w:lang w:eastAsia="de-DE"/>
        </w:rPr>
        <w:br/>
        <w:t>Dass es beständig Ihm nachblicke:</w:t>
      </w:r>
      <w:r w:rsidRPr="00E97F5B">
        <w:rPr>
          <w:rFonts w:eastAsia="Times New Roman"/>
          <w:szCs w:val="24"/>
          <w:lang w:eastAsia="de-DE"/>
        </w:rPr>
        <w:br/>
        <w:t xml:space="preserve">Zu Boden, Leib und Seel‘ und Herz! </w:t>
      </w:r>
    </w:p>
    <w:p w14:paraId="39F82A6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viel man, aus sich selbst entrückt,</w:t>
      </w:r>
      <w:r w:rsidRPr="00E97F5B">
        <w:rPr>
          <w:rFonts w:eastAsia="Times New Roman"/>
          <w:szCs w:val="24"/>
          <w:lang w:eastAsia="de-DE"/>
        </w:rPr>
        <w:br/>
        <w:t>Denkt oder redet vor Erstaunen,</w:t>
      </w:r>
      <w:r w:rsidRPr="00E97F5B">
        <w:rPr>
          <w:rFonts w:eastAsia="Times New Roman"/>
          <w:szCs w:val="24"/>
          <w:lang w:eastAsia="de-DE"/>
        </w:rPr>
        <w:br/>
        <w:t xml:space="preserve">So viel sei Christi </w:t>
      </w:r>
      <w:proofErr w:type="spellStart"/>
      <w:r w:rsidRPr="00E97F5B">
        <w:rPr>
          <w:rFonts w:eastAsia="Times New Roman"/>
          <w:szCs w:val="24"/>
          <w:lang w:eastAsia="de-DE"/>
        </w:rPr>
        <w:t>Siegsposaunen</w:t>
      </w:r>
      <w:proofErr w:type="spellEnd"/>
      <w:r w:rsidRPr="00E97F5B">
        <w:rPr>
          <w:rFonts w:eastAsia="Times New Roman"/>
          <w:szCs w:val="24"/>
          <w:lang w:eastAsia="de-DE"/>
        </w:rPr>
        <w:br/>
        <w:t xml:space="preserve">„Glück zu dem König!“ nachgeschickt. </w:t>
      </w:r>
    </w:p>
    <w:p w14:paraId="0080391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Kommt, tretet in die Harmonie,</w:t>
      </w:r>
      <w:r w:rsidRPr="00E97F5B">
        <w:rPr>
          <w:rFonts w:eastAsia="Times New Roman"/>
          <w:szCs w:val="24"/>
          <w:lang w:eastAsia="de-DE"/>
        </w:rPr>
        <w:br/>
        <w:t>Ihr muntern Feuerflammenwagen,</w:t>
      </w:r>
      <w:r w:rsidRPr="00E97F5B">
        <w:rPr>
          <w:rFonts w:eastAsia="Times New Roman"/>
          <w:szCs w:val="24"/>
          <w:lang w:eastAsia="de-DE"/>
        </w:rPr>
        <w:br/>
        <w:t>Die ihr den HErrn hinaufgetragen:</w:t>
      </w:r>
      <w:r w:rsidRPr="00E97F5B">
        <w:rPr>
          <w:rFonts w:eastAsia="Times New Roman"/>
          <w:szCs w:val="24"/>
          <w:lang w:eastAsia="de-DE"/>
        </w:rPr>
        <w:br/>
        <w:t xml:space="preserve">Tönt Jesu droben, wir tun’s hie! </w:t>
      </w:r>
    </w:p>
    <w:p w14:paraId="521B089D" w14:textId="77777777" w:rsidR="007216F1" w:rsidRPr="00E97F5B" w:rsidRDefault="007216F1" w:rsidP="007216F1">
      <w:pPr>
        <w:pStyle w:val="berschrift1"/>
      </w:pPr>
      <w:r w:rsidRPr="00E97F5B">
        <w:t>Jauchzet, ihr Himmel</w:t>
      </w:r>
    </w:p>
    <w:p w14:paraId="7226400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Jauchzet, ihr Himmel,</w:t>
      </w:r>
      <w:r w:rsidRPr="00E97F5B">
        <w:rPr>
          <w:rFonts w:eastAsia="Times New Roman"/>
          <w:szCs w:val="24"/>
          <w:lang w:eastAsia="de-DE"/>
        </w:rPr>
        <w:br/>
        <w:t>Frohlocket ihr Engel in Chören;</w:t>
      </w:r>
      <w:r w:rsidRPr="00E97F5B">
        <w:rPr>
          <w:rFonts w:eastAsia="Times New Roman"/>
          <w:szCs w:val="24"/>
          <w:lang w:eastAsia="de-DE"/>
        </w:rPr>
        <w:br/>
        <w:t>Singet dem Herren,</w:t>
      </w:r>
      <w:r w:rsidRPr="00E97F5B">
        <w:rPr>
          <w:rFonts w:eastAsia="Times New Roman"/>
          <w:szCs w:val="24"/>
          <w:lang w:eastAsia="de-DE"/>
        </w:rPr>
        <w:br/>
        <w:t>Dem Heiland der Menschen, zu Ehren.</w:t>
      </w:r>
      <w:r w:rsidRPr="00E97F5B">
        <w:rPr>
          <w:rFonts w:eastAsia="Times New Roman"/>
          <w:szCs w:val="24"/>
          <w:lang w:eastAsia="de-DE"/>
        </w:rPr>
        <w:br/>
        <w:t>Sehet doch da:</w:t>
      </w:r>
      <w:r w:rsidRPr="00E97F5B">
        <w:rPr>
          <w:rFonts w:eastAsia="Times New Roman"/>
          <w:szCs w:val="24"/>
          <w:lang w:eastAsia="de-DE"/>
        </w:rPr>
        <w:br/>
        <w:t>Gott will so freundlich und nah</w:t>
      </w:r>
      <w:r w:rsidRPr="00E97F5B">
        <w:rPr>
          <w:rFonts w:eastAsia="Times New Roman"/>
          <w:szCs w:val="24"/>
          <w:lang w:eastAsia="de-DE"/>
        </w:rPr>
        <w:br/>
        <w:t xml:space="preserve">Zu den </w:t>
      </w:r>
      <w:proofErr w:type="spellStart"/>
      <w:r w:rsidRPr="00E97F5B">
        <w:rPr>
          <w:rFonts w:eastAsia="Times New Roman"/>
          <w:szCs w:val="24"/>
          <w:lang w:eastAsia="de-DE"/>
        </w:rPr>
        <w:t>Verlornen</w:t>
      </w:r>
      <w:proofErr w:type="spellEnd"/>
      <w:r w:rsidRPr="00E97F5B">
        <w:rPr>
          <w:rFonts w:eastAsia="Times New Roman"/>
          <w:szCs w:val="24"/>
          <w:lang w:eastAsia="de-DE"/>
        </w:rPr>
        <w:t xml:space="preserve"> sich kehren.</w:t>
      </w:r>
    </w:p>
    <w:p w14:paraId="407365C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Jauchzet, ihr Himmel,</w:t>
      </w:r>
      <w:r w:rsidRPr="00E97F5B">
        <w:rPr>
          <w:rFonts w:eastAsia="Times New Roman"/>
          <w:szCs w:val="24"/>
          <w:lang w:eastAsia="de-DE"/>
        </w:rPr>
        <w:br/>
        <w:t>Frohlocket ihr Enden der Erden;</w:t>
      </w:r>
      <w:r w:rsidRPr="00E97F5B">
        <w:rPr>
          <w:rFonts w:eastAsia="Times New Roman"/>
          <w:szCs w:val="24"/>
          <w:lang w:eastAsia="de-DE"/>
        </w:rPr>
        <w:br/>
        <w:t>Gott und der Sünder,</w:t>
      </w:r>
      <w:r w:rsidRPr="00E97F5B">
        <w:rPr>
          <w:rFonts w:eastAsia="Times New Roman"/>
          <w:szCs w:val="24"/>
          <w:lang w:eastAsia="de-DE"/>
        </w:rPr>
        <w:br/>
        <w:t>Sie sollen zu Freunden nun werden.</w:t>
      </w:r>
      <w:r w:rsidRPr="00E97F5B">
        <w:rPr>
          <w:rFonts w:eastAsia="Times New Roman"/>
          <w:szCs w:val="24"/>
          <w:lang w:eastAsia="de-DE"/>
        </w:rPr>
        <w:br/>
        <w:t>Friede und Freud</w:t>
      </w:r>
      <w:r w:rsidRPr="00E97F5B">
        <w:rPr>
          <w:rFonts w:eastAsia="Times New Roman"/>
          <w:szCs w:val="24"/>
          <w:lang w:eastAsia="de-DE"/>
        </w:rPr>
        <w:br/>
        <w:t>Wird uns verkündiget heut.</w:t>
      </w:r>
      <w:r w:rsidRPr="00E97F5B">
        <w:rPr>
          <w:rFonts w:eastAsia="Times New Roman"/>
          <w:szCs w:val="24"/>
          <w:lang w:eastAsia="de-DE"/>
        </w:rPr>
        <w:br/>
        <w:t>Freuet euch, Hirten und Herden</w:t>
      </w:r>
    </w:p>
    <w:p w14:paraId="261421F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3. Sehet dies Wunder,</w:t>
      </w:r>
      <w:r w:rsidRPr="00E97F5B">
        <w:rPr>
          <w:rFonts w:eastAsia="Times New Roman"/>
          <w:szCs w:val="24"/>
          <w:lang w:eastAsia="de-DE"/>
        </w:rPr>
        <w:br/>
        <w:t>Wie tief sich der Höchste hier beuget.</w:t>
      </w:r>
      <w:r w:rsidRPr="00E97F5B">
        <w:rPr>
          <w:rFonts w:eastAsia="Times New Roman"/>
          <w:szCs w:val="24"/>
          <w:lang w:eastAsia="de-DE"/>
        </w:rPr>
        <w:br/>
        <w:t>Sehet die Liebe,</w:t>
      </w:r>
      <w:r w:rsidRPr="00E97F5B">
        <w:rPr>
          <w:rFonts w:eastAsia="Times New Roman"/>
          <w:szCs w:val="24"/>
          <w:lang w:eastAsia="de-DE"/>
        </w:rPr>
        <w:br/>
        <w:t>Die endlich als Liebe sich zeiget.</w:t>
      </w:r>
      <w:r w:rsidRPr="00E97F5B">
        <w:rPr>
          <w:rFonts w:eastAsia="Times New Roman"/>
          <w:szCs w:val="24"/>
          <w:lang w:eastAsia="de-DE"/>
        </w:rPr>
        <w:br/>
        <w:t>Gott wird ein Kind,</w:t>
      </w:r>
      <w:r w:rsidRPr="00E97F5B">
        <w:rPr>
          <w:rFonts w:eastAsia="Times New Roman"/>
          <w:szCs w:val="24"/>
          <w:lang w:eastAsia="de-DE"/>
        </w:rPr>
        <w:br/>
      </w:r>
      <w:proofErr w:type="spellStart"/>
      <w:r w:rsidRPr="00E97F5B">
        <w:rPr>
          <w:rFonts w:eastAsia="Times New Roman"/>
          <w:szCs w:val="24"/>
          <w:lang w:eastAsia="de-DE"/>
        </w:rPr>
        <w:t>Träget</w:t>
      </w:r>
      <w:proofErr w:type="spellEnd"/>
      <w:r w:rsidRPr="00E97F5B">
        <w:rPr>
          <w:rFonts w:eastAsia="Times New Roman"/>
          <w:szCs w:val="24"/>
          <w:lang w:eastAsia="de-DE"/>
        </w:rPr>
        <w:t xml:space="preserve"> und hebet die </w:t>
      </w:r>
      <w:proofErr w:type="spellStart"/>
      <w:r w:rsidRPr="00E97F5B">
        <w:rPr>
          <w:rFonts w:eastAsia="Times New Roman"/>
          <w:szCs w:val="24"/>
          <w:lang w:eastAsia="de-DE"/>
        </w:rPr>
        <w:t>Sünd</w:t>
      </w:r>
      <w:proofErr w:type="spellEnd"/>
      <w:r w:rsidRPr="00E97F5B">
        <w:rPr>
          <w:rFonts w:eastAsia="Times New Roman"/>
          <w:szCs w:val="24"/>
          <w:lang w:eastAsia="de-DE"/>
        </w:rPr>
        <w:t>.</w:t>
      </w:r>
      <w:r w:rsidRPr="00E97F5B">
        <w:rPr>
          <w:rFonts w:eastAsia="Times New Roman"/>
          <w:szCs w:val="24"/>
          <w:lang w:eastAsia="de-DE"/>
        </w:rPr>
        <w:br/>
        <w:t>Alles anbetet und schweiget.</w:t>
      </w:r>
    </w:p>
    <w:p w14:paraId="6D66D93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4. Gott ist im Fleische;</w:t>
      </w:r>
      <w:r w:rsidRPr="00E97F5B">
        <w:rPr>
          <w:rFonts w:eastAsia="Times New Roman"/>
          <w:szCs w:val="24"/>
          <w:lang w:eastAsia="de-DE"/>
        </w:rPr>
        <w:br/>
        <w:t>Wer kann dies Geheimnis verstehen?</w:t>
      </w:r>
      <w:r w:rsidRPr="00E97F5B">
        <w:rPr>
          <w:rFonts w:eastAsia="Times New Roman"/>
          <w:szCs w:val="24"/>
          <w:lang w:eastAsia="de-DE"/>
        </w:rPr>
        <w:br/>
        <w:t>Hier ist die Pforte</w:t>
      </w:r>
      <w:r w:rsidRPr="00E97F5B">
        <w:rPr>
          <w:rFonts w:eastAsia="Times New Roman"/>
          <w:szCs w:val="24"/>
          <w:lang w:eastAsia="de-DE"/>
        </w:rPr>
        <w:br/>
        <w:t>Des Lebens nun offen zu sehen.</w:t>
      </w:r>
      <w:r w:rsidRPr="00E97F5B">
        <w:rPr>
          <w:rFonts w:eastAsia="Times New Roman"/>
          <w:szCs w:val="24"/>
          <w:lang w:eastAsia="de-DE"/>
        </w:rPr>
        <w:br/>
        <w:t>Gehet hinein,</w:t>
      </w:r>
      <w:r w:rsidRPr="00E97F5B">
        <w:rPr>
          <w:rFonts w:eastAsia="Times New Roman"/>
          <w:szCs w:val="24"/>
          <w:lang w:eastAsia="de-DE"/>
        </w:rPr>
        <w:br/>
        <w:t>Eins mit dem Kinde zu sein,</w:t>
      </w:r>
      <w:r w:rsidRPr="00E97F5B">
        <w:rPr>
          <w:rFonts w:eastAsia="Times New Roman"/>
          <w:szCs w:val="24"/>
          <w:lang w:eastAsia="de-DE"/>
        </w:rPr>
        <w:br/>
        <w:t>Die ihr zum Vater wollt gehen!</w:t>
      </w:r>
    </w:p>
    <w:p w14:paraId="2ADC1D28" w14:textId="5F700225" w:rsidR="007216F1" w:rsidRPr="005A6ACE" w:rsidRDefault="007216F1" w:rsidP="005A6ACE">
      <w:pPr>
        <w:spacing w:before="100" w:beforeAutospacing="1" w:after="100" w:afterAutospacing="1" w:line="240" w:lineRule="auto"/>
        <w:rPr>
          <w:rFonts w:eastAsia="Times New Roman"/>
          <w:szCs w:val="24"/>
          <w:lang w:eastAsia="de-DE"/>
        </w:rPr>
      </w:pPr>
      <w:r w:rsidRPr="00E97F5B">
        <w:rPr>
          <w:rFonts w:eastAsia="Times New Roman"/>
          <w:szCs w:val="24"/>
          <w:lang w:eastAsia="de-DE"/>
        </w:rPr>
        <w:t>5. Treuer Immanuel,</w:t>
      </w:r>
      <w:r w:rsidRPr="00E97F5B">
        <w:rPr>
          <w:rFonts w:eastAsia="Times New Roman"/>
          <w:szCs w:val="24"/>
          <w:lang w:eastAsia="de-DE"/>
        </w:rPr>
        <w:br/>
        <w:t>Wird auch in mir nun geboren.</w:t>
      </w:r>
      <w:r w:rsidRPr="00E97F5B">
        <w:rPr>
          <w:rFonts w:eastAsia="Times New Roman"/>
          <w:szCs w:val="24"/>
          <w:lang w:eastAsia="de-DE"/>
        </w:rPr>
        <w:br/>
        <w:t>Komm doch mein Heiland,</w:t>
      </w:r>
      <w:r w:rsidRPr="00E97F5B">
        <w:rPr>
          <w:rFonts w:eastAsia="Times New Roman"/>
          <w:szCs w:val="24"/>
          <w:lang w:eastAsia="de-DE"/>
        </w:rPr>
        <w:br/>
        <w:t>Denn ohne dich bin ich verloren.</w:t>
      </w:r>
      <w:r w:rsidRPr="00E97F5B">
        <w:rPr>
          <w:rFonts w:eastAsia="Times New Roman"/>
          <w:szCs w:val="24"/>
          <w:lang w:eastAsia="de-DE"/>
        </w:rPr>
        <w:br/>
        <w:t>Wohne in mir,</w:t>
      </w:r>
      <w:r w:rsidRPr="00E97F5B">
        <w:rPr>
          <w:rFonts w:eastAsia="Times New Roman"/>
          <w:szCs w:val="24"/>
          <w:lang w:eastAsia="de-DE"/>
        </w:rPr>
        <w:br/>
        <w:t>Mache mich eins nun mit dir,</w:t>
      </w:r>
      <w:r w:rsidRPr="00E97F5B">
        <w:rPr>
          <w:rFonts w:eastAsia="Times New Roman"/>
          <w:szCs w:val="24"/>
          <w:lang w:eastAsia="de-DE"/>
        </w:rPr>
        <w:br/>
        <w:t>Der mich zum Leben erkoren.</w:t>
      </w:r>
    </w:p>
    <w:p w14:paraId="595747D2" w14:textId="77777777" w:rsidR="007216F1" w:rsidRDefault="007216F1" w:rsidP="007216F1">
      <w:pPr>
        <w:pStyle w:val="berschrift1"/>
      </w:pPr>
      <w:r w:rsidRPr="00E97F5B">
        <w:t xml:space="preserve">Jesu, ach, </w:t>
      </w:r>
      <w:proofErr w:type="spellStart"/>
      <w:r w:rsidRPr="00E97F5B">
        <w:t>entzeuch</w:t>
      </w:r>
      <w:proofErr w:type="spellEnd"/>
      <w:r w:rsidRPr="00E97F5B">
        <w:t xml:space="preserve"> mir nicht</w:t>
      </w:r>
    </w:p>
    <w:p w14:paraId="046B174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Jesu, ach, </w:t>
      </w:r>
      <w:proofErr w:type="spellStart"/>
      <w:r w:rsidRPr="00E97F5B">
        <w:rPr>
          <w:rFonts w:eastAsia="Times New Roman"/>
          <w:szCs w:val="24"/>
          <w:lang w:eastAsia="de-DE"/>
        </w:rPr>
        <w:t>entzeuch</w:t>
      </w:r>
      <w:proofErr w:type="spellEnd"/>
      <w:r w:rsidRPr="00E97F5B">
        <w:rPr>
          <w:rFonts w:eastAsia="Times New Roman"/>
          <w:szCs w:val="24"/>
          <w:lang w:eastAsia="de-DE"/>
        </w:rPr>
        <w:t xml:space="preserve"> mir nicht</w:t>
      </w:r>
      <w:r w:rsidRPr="00E97F5B">
        <w:rPr>
          <w:rFonts w:eastAsia="Times New Roman"/>
          <w:szCs w:val="24"/>
          <w:lang w:eastAsia="de-DE"/>
        </w:rPr>
        <w:br/>
        <w:t>Dein huldreiches Angesicht;</w:t>
      </w:r>
      <w:r w:rsidRPr="00E97F5B">
        <w:rPr>
          <w:rFonts w:eastAsia="Times New Roman"/>
          <w:szCs w:val="24"/>
          <w:lang w:eastAsia="de-DE"/>
        </w:rPr>
        <w:br/>
        <w:t>Siehe mich in Gnaden an,</w:t>
      </w:r>
      <w:r w:rsidRPr="00E97F5B">
        <w:rPr>
          <w:rFonts w:eastAsia="Times New Roman"/>
          <w:szCs w:val="24"/>
          <w:lang w:eastAsia="de-DE"/>
        </w:rPr>
        <w:br/>
        <w:t xml:space="preserve">Der Du für mich </w:t>
      </w:r>
      <w:proofErr w:type="spellStart"/>
      <w:r w:rsidRPr="00E97F5B">
        <w:rPr>
          <w:rFonts w:eastAsia="Times New Roman"/>
          <w:szCs w:val="24"/>
          <w:lang w:eastAsia="de-DE"/>
        </w:rPr>
        <w:t>g’nug</w:t>
      </w:r>
      <w:proofErr w:type="spellEnd"/>
      <w:r w:rsidRPr="00E97F5B">
        <w:rPr>
          <w:rFonts w:eastAsia="Times New Roman"/>
          <w:szCs w:val="24"/>
          <w:lang w:eastAsia="de-DE"/>
        </w:rPr>
        <w:t xml:space="preserve"> getan. </w:t>
      </w:r>
    </w:p>
    <w:p w14:paraId="1B6916C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Meine Sündenlast ist groß;</w:t>
      </w:r>
      <w:r w:rsidRPr="00E97F5B">
        <w:rPr>
          <w:rFonts w:eastAsia="Times New Roman"/>
          <w:szCs w:val="24"/>
          <w:lang w:eastAsia="de-DE"/>
        </w:rPr>
        <w:br/>
        <w:t>Mache mich derselben los;</w:t>
      </w:r>
      <w:r w:rsidRPr="00E97F5B">
        <w:rPr>
          <w:rFonts w:eastAsia="Times New Roman"/>
          <w:szCs w:val="24"/>
          <w:lang w:eastAsia="de-DE"/>
        </w:rPr>
        <w:br/>
        <w:t>Gib, dass Deine Liebeshuld</w:t>
      </w:r>
      <w:r w:rsidRPr="00E97F5B">
        <w:rPr>
          <w:rFonts w:eastAsia="Times New Roman"/>
          <w:szCs w:val="24"/>
          <w:lang w:eastAsia="de-DE"/>
        </w:rPr>
        <w:br/>
        <w:t xml:space="preserve">Überwiege meine Schuld! </w:t>
      </w:r>
    </w:p>
    <w:p w14:paraId="299A855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Deine starke Liebesglut</w:t>
      </w:r>
      <w:r w:rsidRPr="00E97F5B">
        <w:rPr>
          <w:rFonts w:eastAsia="Times New Roman"/>
          <w:szCs w:val="24"/>
          <w:lang w:eastAsia="de-DE"/>
        </w:rPr>
        <w:br/>
        <w:t>Löschet keine Wasserflut;</w:t>
      </w:r>
      <w:r w:rsidRPr="00E97F5B">
        <w:rPr>
          <w:rFonts w:eastAsia="Times New Roman"/>
          <w:szCs w:val="24"/>
          <w:lang w:eastAsia="de-DE"/>
        </w:rPr>
        <w:br/>
        <w:t>Sie ist tiefer, als das Meer,</w:t>
      </w:r>
      <w:r w:rsidRPr="00E97F5B">
        <w:rPr>
          <w:rFonts w:eastAsia="Times New Roman"/>
          <w:szCs w:val="24"/>
          <w:lang w:eastAsia="de-DE"/>
        </w:rPr>
        <w:br/>
        <w:t xml:space="preserve">Höher, als das Sternenheer! </w:t>
      </w:r>
    </w:p>
    <w:p w14:paraId="27F9256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Lass mich Dir fein eingesenkt!</w:t>
      </w:r>
      <w:r w:rsidRPr="00E97F5B">
        <w:rPr>
          <w:rFonts w:eastAsia="Times New Roman"/>
          <w:szCs w:val="24"/>
          <w:lang w:eastAsia="de-DE"/>
        </w:rPr>
        <w:br/>
        <w:t>Alles, was nicht Du bist, kränkt;</w:t>
      </w:r>
      <w:r w:rsidRPr="00E97F5B">
        <w:rPr>
          <w:rFonts w:eastAsia="Times New Roman"/>
          <w:szCs w:val="24"/>
          <w:lang w:eastAsia="de-DE"/>
        </w:rPr>
        <w:br/>
        <w:t>Lass, o liebster Heiland, mich</w:t>
      </w:r>
      <w:r w:rsidRPr="00E97F5B">
        <w:rPr>
          <w:rFonts w:eastAsia="Times New Roman"/>
          <w:szCs w:val="24"/>
          <w:lang w:eastAsia="de-DE"/>
        </w:rPr>
        <w:br/>
        <w:t xml:space="preserve">Völlig stets genießen Dich! </w:t>
      </w:r>
    </w:p>
    <w:p w14:paraId="1C1DBED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Deines Namens Süßigkeit</w:t>
      </w:r>
      <w:r w:rsidRPr="00E97F5B">
        <w:rPr>
          <w:rFonts w:eastAsia="Times New Roman"/>
          <w:szCs w:val="24"/>
          <w:lang w:eastAsia="de-DE"/>
        </w:rPr>
        <w:br/>
        <w:t>Sei versiegelt allezeit</w:t>
      </w:r>
      <w:r w:rsidRPr="00E97F5B">
        <w:rPr>
          <w:rFonts w:eastAsia="Times New Roman"/>
          <w:szCs w:val="24"/>
          <w:lang w:eastAsia="de-DE"/>
        </w:rPr>
        <w:br/>
        <w:t>Fest in meines Herzens Grund,</w:t>
      </w:r>
      <w:r w:rsidRPr="00E97F5B">
        <w:rPr>
          <w:rFonts w:eastAsia="Times New Roman"/>
          <w:szCs w:val="24"/>
          <w:lang w:eastAsia="de-DE"/>
        </w:rPr>
        <w:br/>
        <w:t xml:space="preserve">Unser Bund ein </w:t>
      </w:r>
      <w:proofErr w:type="spellStart"/>
      <w:r w:rsidRPr="00E97F5B">
        <w:rPr>
          <w:rFonts w:eastAsia="Times New Roman"/>
          <w:szCs w:val="24"/>
          <w:lang w:eastAsia="de-DE"/>
        </w:rPr>
        <w:t>ew’ger</w:t>
      </w:r>
      <w:proofErr w:type="spellEnd"/>
      <w:r w:rsidRPr="00E97F5B">
        <w:rPr>
          <w:rFonts w:eastAsia="Times New Roman"/>
          <w:szCs w:val="24"/>
          <w:lang w:eastAsia="de-DE"/>
        </w:rPr>
        <w:t xml:space="preserve"> Bund! </w:t>
      </w:r>
    </w:p>
    <w:p w14:paraId="3C2FC5DB" w14:textId="77777777" w:rsidR="007216F1" w:rsidRPr="00E97F5B" w:rsidRDefault="007216F1" w:rsidP="007216F1">
      <w:pPr>
        <w:pStyle w:val="berschrift1"/>
      </w:pPr>
      <w:r w:rsidRPr="00E97F5B">
        <w:t>Jesu, geh voran auf der Lebensbahn</w:t>
      </w:r>
    </w:p>
    <w:p w14:paraId="0FC6246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Jesu, geh voran</w:t>
      </w:r>
      <w:r w:rsidRPr="00E97F5B">
        <w:rPr>
          <w:rFonts w:eastAsia="Times New Roman"/>
          <w:szCs w:val="24"/>
          <w:lang w:eastAsia="de-DE"/>
        </w:rPr>
        <w:br/>
        <w:t>Auf der Lebensbahn!</w:t>
      </w:r>
      <w:r w:rsidRPr="00E97F5B">
        <w:rPr>
          <w:rFonts w:eastAsia="Times New Roman"/>
          <w:szCs w:val="24"/>
          <w:lang w:eastAsia="de-DE"/>
        </w:rPr>
        <w:br/>
        <w:t>Und wir wollen nicht verweilen,</w:t>
      </w:r>
      <w:r w:rsidRPr="00E97F5B">
        <w:rPr>
          <w:rFonts w:eastAsia="Times New Roman"/>
          <w:szCs w:val="24"/>
          <w:lang w:eastAsia="de-DE"/>
        </w:rPr>
        <w:br/>
        <w:t>Dir getreulich nachzueilen;</w:t>
      </w:r>
      <w:r w:rsidRPr="00E97F5B">
        <w:rPr>
          <w:rFonts w:eastAsia="Times New Roman"/>
          <w:szCs w:val="24"/>
          <w:lang w:eastAsia="de-DE"/>
        </w:rPr>
        <w:br/>
        <w:t>Führ‘ uns an der Hand</w:t>
      </w:r>
      <w:r w:rsidRPr="00E97F5B">
        <w:rPr>
          <w:rFonts w:eastAsia="Times New Roman"/>
          <w:szCs w:val="24"/>
          <w:lang w:eastAsia="de-DE"/>
        </w:rPr>
        <w:br/>
        <w:t>Bis ins Vaterland.</w:t>
      </w:r>
    </w:p>
    <w:p w14:paraId="3F70101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2. </w:t>
      </w:r>
      <w:proofErr w:type="spellStart"/>
      <w:r w:rsidRPr="00E97F5B">
        <w:rPr>
          <w:rFonts w:eastAsia="Times New Roman"/>
          <w:szCs w:val="24"/>
          <w:lang w:eastAsia="de-DE"/>
        </w:rPr>
        <w:t>Sollt’s</w:t>
      </w:r>
      <w:proofErr w:type="spellEnd"/>
      <w:r w:rsidRPr="00E97F5B">
        <w:rPr>
          <w:rFonts w:eastAsia="Times New Roman"/>
          <w:szCs w:val="24"/>
          <w:lang w:eastAsia="de-DE"/>
        </w:rPr>
        <w:t xml:space="preserve"> uns hart </w:t>
      </w:r>
      <w:proofErr w:type="spellStart"/>
      <w:r w:rsidRPr="00E97F5B">
        <w:rPr>
          <w:rFonts w:eastAsia="Times New Roman"/>
          <w:szCs w:val="24"/>
          <w:lang w:eastAsia="de-DE"/>
        </w:rPr>
        <w:t>ergehn</w:t>
      </w:r>
      <w:proofErr w:type="spellEnd"/>
      <w:r w:rsidRPr="00E97F5B">
        <w:rPr>
          <w:rFonts w:eastAsia="Times New Roman"/>
          <w:szCs w:val="24"/>
          <w:lang w:eastAsia="de-DE"/>
        </w:rPr>
        <w:t>,</w:t>
      </w:r>
      <w:r w:rsidRPr="00E97F5B">
        <w:rPr>
          <w:rFonts w:eastAsia="Times New Roman"/>
          <w:szCs w:val="24"/>
          <w:lang w:eastAsia="de-DE"/>
        </w:rPr>
        <w:br/>
        <w:t xml:space="preserve">Lass uns feste </w:t>
      </w:r>
      <w:proofErr w:type="spellStart"/>
      <w:r w:rsidRPr="00E97F5B">
        <w:rPr>
          <w:rFonts w:eastAsia="Times New Roman"/>
          <w:szCs w:val="24"/>
          <w:lang w:eastAsia="de-DE"/>
        </w:rPr>
        <w:t>stehn</w:t>
      </w:r>
      <w:proofErr w:type="spellEnd"/>
      <w:r w:rsidRPr="00E97F5B">
        <w:rPr>
          <w:rFonts w:eastAsia="Times New Roman"/>
          <w:szCs w:val="24"/>
          <w:lang w:eastAsia="de-DE"/>
        </w:rPr>
        <w:br/>
        <w:t>Und auch in den schwersten Tagen</w:t>
      </w:r>
      <w:r w:rsidRPr="00E97F5B">
        <w:rPr>
          <w:rFonts w:eastAsia="Times New Roman"/>
          <w:szCs w:val="24"/>
          <w:lang w:eastAsia="de-DE"/>
        </w:rPr>
        <w:br/>
        <w:t>Niemals über Lasten klagen;</w:t>
      </w:r>
      <w:r w:rsidRPr="00E97F5B">
        <w:rPr>
          <w:rFonts w:eastAsia="Times New Roman"/>
          <w:szCs w:val="24"/>
          <w:lang w:eastAsia="de-DE"/>
        </w:rPr>
        <w:br/>
        <w:t>Denn durch Trübsal hier</w:t>
      </w:r>
      <w:r w:rsidRPr="00E97F5B">
        <w:rPr>
          <w:rFonts w:eastAsia="Times New Roman"/>
          <w:szCs w:val="24"/>
          <w:lang w:eastAsia="de-DE"/>
        </w:rPr>
        <w:br/>
        <w:t>Geht der Weg zu dir.</w:t>
      </w:r>
    </w:p>
    <w:p w14:paraId="4926E9F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3. Rühret eigner Schmerz</w:t>
      </w:r>
      <w:r w:rsidRPr="00E97F5B">
        <w:rPr>
          <w:rFonts w:eastAsia="Times New Roman"/>
          <w:szCs w:val="24"/>
          <w:lang w:eastAsia="de-DE"/>
        </w:rPr>
        <w:br/>
        <w:t>Irgend unser Herz,</w:t>
      </w:r>
      <w:r w:rsidRPr="00E97F5B">
        <w:rPr>
          <w:rFonts w:eastAsia="Times New Roman"/>
          <w:szCs w:val="24"/>
          <w:lang w:eastAsia="de-DE"/>
        </w:rPr>
        <w:br/>
        <w:t>Kümmert uns ein fremdes Leiden,</w:t>
      </w:r>
      <w:r w:rsidRPr="00E97F5B">
        <w:rPr>
          <w:rFonts w:eastAsia="Times New Roman"/>
          <w:szCs w:val="24"/>
          <w:lang w:eastAsia="de-DE"/>
        </w:rPr>
        <w:br/>
        <w:t>O so gib Geduld zu beiden;</w:t>
      </w:r>
      <w:r w:rsidRPr="00E97F5B">
        <w:rPr>
          <w:rFonts w:eastAsia="Times New Roman"/>
          <w:szCs w:val="24"/>
          <w:lang w:eastAsia="de-DE"/>
        </w:rPr>
        <w:br/>
        <w:t>Richte unsern Sinn</w:t>
      </w:r>
      <w:r w:rsidRPr="00E97F5B">
        <w:rPr>
          <w:rFonts w:eastAsia="Times New Roman"/>
          <w:szCs w:val="24"/>
          <w:lang w:eastAsia="de-DE"/>
        </w:rPr>
        <w:br/>
        <w:t>Auf das Ende hin.</w:t>
      </w:r>
    </w:p>
    <w:p w14:paraId="74E9D8B4" w14:textId="670F3861"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4. Ordne unsern Gang,</w:t>
      </w:r>
      <w:r w:rsidRPr="00E97F5B">
        <w:rPr>
          <w:rFonts w:eastAsia="Times New Roman"/>
          <w:szCs w:val="24"/>
          <w:lang w:eastAsia="de-DE"/>
        </w:rPr>
        <w:br/>
        <w:t>Jesu, lebenslang.</w:t>
      </w:r>
      <w:r w:rsidRPr="00E97F5B">
        <w:rPr>
          <w:rFonts w:eastAsia="Times New Roman"/>
          <w:szCs w:val="24"/>
          <w:lang w:eastAsia="de-DE"/>
        </w:rPr>
        <w:br/>
        <w:t>Führst du uns durch raue Wege,</w:t>
      </w:r>
      <w:r w:rsidRPr="00E97F5B">
        <w:rPr>
          <w:rFonts w:eastAsia="Times New Roman"/>
          <w:szCs w:val="24"/>
          <w:lang w:eastAsia="de-DE"/>
        </w:rPr>
        <w:br/>
        <w:t xml:space="preserve">Gib uns auch die </w:t>
      </w:r>
      <w:proofErr w:type="spellStart"/>
      <w:r w:rsidRPr="00E97F5B">
        <w:rPr>
          <w:rFonts w:eastAsia="Times New Roman"/>
          <w:szCs w:val="24"/>
          <w:lang w:eastAsia="de-DE"/>
        </w:rPr>
        <w:t>nöt’ge</w:t>
      </w:r>
      <w:proofErr w:type="spellEnd"/>
      <w:r w:rsidRPr="00E97F5B">
        <w:rPr>
          <w:rFonts w:eastAsia="Times New Roman"/>
          <w:szCs w:val="24"/>
          <w:lang w:eastAsia="de-DE"/>
        </w:rPr>
        <w:t xml:space="preserve"> Pflege;</w:t>
      </w:r>
      <w:r w:rsidRPr="00E97F5B">
        <w:rPr>
          <w:rFonts w:eastAsia="Times New Roman"/>
          <w:szCs w:val="24"/>
          <w:lang w:eastAsia="de-DE"/>
        </w:rPr>
        <w:br/>
        <w:t>Tu uns nach dem Lauf</w:t>
      </w:r>
      <w:r w:rsidRPr="00E97F5B">
        <w:rPr>
          <w:rFonts w:eastAsia="Times New Roman"/>
          <w:szCs w:val="24"/>
          <w:lang w:eastAsia="de-DE"/>
        </w:rPr>
        <w:br/>
        <w:t>Deine Türe auf.</w:t>
      </w:r>
    </w:p>
    <w:p w14:paraId="4A2B71E4" w14:textId="77777777" w:rsidR="007216F1" w:rsidRDefault="007216F1" w:rsidP="007216F1">
      <w:pPr>
        <w:pStyle w:val="berschrift1"/>
      </w:pPr>
      <w:r w:rsidRPr="00E97F5B">
        <w:t>Jesu, meines Lebens Bürge</w:t>
      </w:r>
    </w:p>
    <w:p w14:paraId="7FBD257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Jesu, meines Lebens Bürge,</w:t>
      </w:r>
      <w:r w:rsidRPr="00E97F5B">
        <w:rPr>
          <w:rFonts w:eastAsia="Times New Roman"/>
          <w:szCs w:val="24"/>
          <w:lang w:eastAsia="de-DE"/>
        </w:rPr>
        <w:br/>
        <w:t>O, mein Licht!</w:t>
      </w:r>
      <w:r w:rsidRPr="00E97F5B">
        <w:rPr>
          <w:rFonts w:eastAsia="Times New Roman"/>
          <w:szCs w:val="24"/>
          <w:lang w:eastAsia="de-DE"/>
        </w:rPr>
        <w:br/>
        <w:t>Dass mich nicht</w:t>
      </w:r>
      <w:r w:rsidRPr="00E97F5B">
        <w:rPr>
          <w:rFonts w:eastAsia="Times New Roman"/>
          <w:szCs w:val="24"/>
          <w:lang w:eastAsia="de-DE"/>
        </w:rPr>
        <w:br/>
        <w:t>Höll‘ und Tod erwürge:</w:t>
      </w:r>
      <w:r w:rsidRPr="00E97F5B">
        <w:rPr>
          <w:rFonts w:eastAsia="Times New Roman"/>
          <w:szCs w:val="24"/>
          <w:lang w:eastAsia="de-DE"/>
        </w:rPr>
        <w:br/>
        <w:t>Ach, das hab‘ ich Dir zu danken!</w:t>
      </w:r>
      <w:r w:rsidRPr="00E97F5B">
        <w:rPr>
          <w:rFonts w:eastAsia="Times New Roman"/>
          <w:szCs w:val="24"/>
          <w:lang w:eastAsia="de-DE"/>
        </w:rPr>
        <w:br/>
        <w:t>Nimm mich an,</w:t>
      </w:r>
      <w:r w:rsidRPr="00E97F5B">
        <w:rPr>
          <w:rFonts w:eastAsia="Times New Roman"/>
          <w:szCs w:val="24"/>
          <w:lang w:eastAsia="de-DE"/>
        </w:rPr>
        <w:br/>
        <w:t>Denn ich kann</w:t>
      </w:r>
      <w:r w:rsidRPr="00E97F5B">
        <w:rPr>
          <w:rFonts w:eastAsia="Times New Roman"/>
          <w:szCs w:val="24"/>
          <w:lang w:eastAsia="de-DE"/>
        </w:rPr>
        <w:br/>
        <w:t xml:space="preserve">Nicht mehr von Dir wanken. </w:t>
      </w:r>
    </w:p>
    <w:p w14:paraId="16527CA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Kreuz und Dornen, Strick‘ und Bande,</w:t>
      </w:r>
      <w:r w:rsidRPr="00E97F5B">
        <w:rPr>
          <w:rFonts w:eastAsia="Times New Roman"/>
          <w:szCs w:val="24"/>
          <w:lang w:eastAsia="de-DE"/>
        </w:rPr>
        <w:br/>
        <w:t>Heiße Angst,</w:t>
      </w:r>
      <w:r w:rsidRPr="00E97F5B">
        <w:rPr>
          <w:rFonts w:eastAsia="Times New Roman"/>
          <w:szCs w:val="24"/>
          <w:lang w:eastAsia="de-DE"/>
        </w:rPr>
        <w:br/>
        <w:t>Drin Du rangst,</w:t>
      </w:r>
      <w:r w:rsidRPr="00E97F5B">
        <w:rPr>
          <w:rFonts w:eastAsia="Times New Roman"/>
          <w:szCs w:val="24"/>
          <w:lang w:eastAsia="de-DE"/>
        </w:rPr>
        <w:br/>
        <w:t>Ruten, Schmach und Schande,</w:t>
      </w:r>
      <w:r w:rsidRPr="00E97F5B">
        <w:rPr>
          <w:rFonts w:eastAsia="Times New Roman"/>
          <w:szCs w:val="24"/>
          <w:lang w:eastAsia="de-DE"/>
        </w:rPr>
        <w:br/>
        <w:t>Jammer, schmerzliche Beschwerden,</w:t>
      </w:r>
      <w:r w:rsidRPr="00E97F5B">
        <w:rPr>
          <w:rFonts w:eastAsia="Times New Roman"/>
          <w:szCs w:val="24"/>
          <w:lang w:eastAsia="de-DE"/>
        </w:rPr>
        <w:br/>
      </w:r>
      <w:proofErr w:type="spellStart"/>
      <w:r w:rsidRPr="00E97F5B">
        <w:rPr>
          <w:rFonts w:eastAsia="Times New Roman"/>
          <w:szCs w:val="24"/>
          <w:lang w:eastAsia="de-DE"/>
        </w:rPr>
        <w:t>Sünd</w:t>
      </w:r>
      <w:proofErr w:type="spellEnd"/>
      <w:r w:rsidRPr="00E97F5B">
        <w:rPr>
          <w:rFonts w:eastAsia="Times New Roman"/>
          <w:szCs w:val="24"/>
          <w:lang w:eastAsia="de-DE"/>
        </w:rPr>
        <w:t>‘ und Tod,</w:t>
      </w:r>
      <w:r w:rsidRPr="00E97F5B">
        <w:rPr>
          <w:rFonts w:eastAsia="Times New Roman"/>
          <w:szCs w:val="24"/>
          <w:lang w:eastAsia="de-DE"/>
        </w:rPr>
        <w:br/>
        <w:t>Alle Not</w:t>
      </w:r>
      <w:r w:rsidRPr="00E97F5B">
        <w:rPr>
          <w:rFonts w:eastAsia="Times New Roman"/>
          <w:szCs w:val="24"/>
          <w:lang w:eastAsia="de-DE"/>
        </w:rPr>
        <w:br/>
      </w:r>
      <w:proofErr w:type="spellStart"/>
      <w:r w:rsidRPr="00E97F5B">
        <w:rPr>
          <w:rFonts w:eastAsia="Times New Roman"/>
          <w:szCs w:val="24"/>
          <w:lang w:eastAsia="de-DE"/>
        </w:rPr>
        <w:t>Trugest</w:t>
      </w:r>
      <w:proofErr w:type="spellEnd"/>
      <w:r w:rsidRPr="00E97F5B">
        <w:rPr>
          <w:rFonts w:eastAsia="Times New Roman"/>
          <w:szCs w:val="24"/>
          <w:lang w:eastAsia="de-DE"/>
        </w:rPr>
        <w:t xml:space="preserve"> Du auf Erden. </w:t>
      </w:r>
    </w:p>
    <w:p w14:paraId="7584DE6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Ohne Dich wär‘ ich versunken;</w:t>
      </w:r>
      <w:r w:rsidRPr="00E97F5B">
        <w:rPr>
          <w:rFonts w:eastAsia="Times New Roman"/>
          <w:szCs w:val="24"/>
          <w:lang w:eastAsia="de-DE"/>
        </w:rPr>
        <w:br/>
        <w:t>Plag‘ und Pein</w:t>
      </w:r>
      <w:r w:rsidRPr="00E97F5B">
        <w:rPr>
          <w:rFonts w:eastAsia="Times New Roman"/>
          <w:szCs w:val="24"/>
          <w:lang w:eastAsia="de-DE"/>
        </w:rPr>
        <w:br/>
        <w:t>Schlügen drein,</w:t>
      </w:r>
      <w:r w:rsidRPr="00E97F5B">
        <w:rPr>
          <w:rFonts w:eastAsia="Times New Roman"/>
          <w:szCs w:val="24"/>
          <w:lang w:eastAsia="de-DE"/>
        </w:rPr>
        <w:br/>
        <w:t>Herz und Geist wär‘ trunken</w:t>
      </w:r>
      <w:r w:rsidRPr="00E97F5B">
        <w:rPr>
          <w:rFonts w:eastAsia="Times New Roman"/>
          <w:szCs w:val="24"/>
          <w:lang w:eastAsia="de-DE"/>
        </w:rPr>
        <w:br/>
        <w:t>Und von Schrecken eingenommen;</w:t>
      </w:r>
      <w:r w:rsidRPr="00E97F5B">
        <w:rPr>
          <w:rFonts w:eastAsia="Times New Roman"/>
          <w:szCs w:val="24"/>
          <w:lang w:eastAsia="de-DE"/>
        </w:rPr>
        <w:br/>
        <w:t>Ohne Dich</w:t>
      </w:r>
      <w:r w:rsidRPr="00E97F5B">
        <w:rPr>
          <w:rFonts w:eastAsia="Times New Roman"/>
          <w:szCs w:val="24"/>
          <w:lang w:eastAsia="de-DE"/>
        </w:rPr>
        <w:br/>
        <w:t>Wäre ich</w:t>
      </w:r>
      <w:r w:rsidRPr="00E97F5B">
        <w:rPr>
          <w:rFonts w:eastAsia="Times New Roman"/>
          <w:szCs w:val="24"/>
          <w:lang w:eastAsia="de-DE"/>
        </w:rPr>
        <w:br/>
        <w:t xml:space="preserve">Nicht dem Zorn entkommen. </w:t>
      </w:r>
    </w:p>
    <w:p w14:paraId="0555A13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Hast Du nun Dein teures Leben</w:t>
      </w:r>
      <w:r w:rsidRPr="00E97F5B">
        <w:rPr>
          <w:rFonts w:eastAsia="Times New Roman"/>
          <w:szCs w:val="24"/>
          <w:lang w:eastAsia="de-DE"/>
        </w:rPr>
        <w:br/>
        <w:t>An den Pfahl</w:t>
      </w:r>
      <w:r w:rsidRPr="00E97F5B">
        <w:rPr>
          <w:rFonts w:eastAsia="Times New Roman"/>
          <w:szCs w:val="24"/>
          <w:lang w:eastAsia="de-DE"/>
        </w:rPr>
        <w:br/>
        <w:t>Voller Qual</w:t>
      </w:r>
      <w:r w:rsidRPr="00E97F5B">
        <w:rPr>
          <w:rFonts w:eastAsia="Times New Roman"/>
          <w:szCs w:val="24"/>
          <w:lang w:eastAsia="de-DE"/>
        </w:rPr>
        <w:br/>
        <w:t>Also hingegeben:</w:t>
      </w:r>
      <w:r w:rsidRPr="00E97F5B">
        <w:rPr>
          <w:rFonts w:eastAsia="Times New Roman"/>
          <w:szCs w:val="24"/>
          <w:lang w:eastAsia="de-DE"/>
        </w:rPr>
        <w:br/>
        <w:t>So sei ebenfalls das meine,</w:t>
      </w:r>
      <w:r w:rsidRPr="00E97F5B">
        <w:rPr>
          <w:rFonts w:eastAsia="Times New Roman"/>
          <w:szCs w:val="24"/>
          <w:lang w:eastAsia="de-DE"/>
        </w:rPr>
        <w:br/>
        <w:t>Edler Hort,</w:t>
      </w:r>
      <w:r w:rsidRPr="00E97F5B">
        <w:rPr>
          <w:rFonts w:eastAsia="Times New Roman"/>
          <w:szCs w:val="24"/>
          <w:lang w:eastAsia="de-DE"/>
        </w:rPr>
        <w:br/>
        <w:t>Hier und dort</w:t>
      </w:r>
      <w:r w:rsidRPr="00E97F5B">
        <w:rPr>
          <w:rFonts w:eastAsia="Times New Roman"/>
          <w:szCs w:val="24"/>
          <w:lang w:eastAsia="de-DE"/>
        </w:rPr>
        <w:br/>
        <w:t xml:space="preserve">Nun und ewig Deine! </w:t>
      </w:r>
    </w:p>
    <w:p w14:paraId="411675A6" w14:textId="77777777" w:rsidR="007216F1" w:rsidRPr="005A6ACE" w:rsidRDefault="007216F1" w:rsidP="007216F1">
      <w:pPr>
        <w:spacing w:before="100" w:beforeAutospacing="1" w:after="100" w:afterAutospacing="1" w:line="240" w:lineRule="auto"/>
        <w:rPr>
          <w:rFonts w:eastAsia="Times New Roman"/>
          <w:i/>
          <w:szCs w:val="24"/>
          <w:lang w:eastAsia="de-DE"/>
        </w:rPr>
      </w:pPr>
      <w:r w:rsidRPr="005A6ACE">
        <w:rPr>
          <w:rFonts w:eastAsia="Times New Roman"/>
          <w:i/>
          <w:szCs w:val="24"/>
          <w:lang w:eastAsia="de-DE"/>
        </w:rPr>
        <w:t>(1719 in Paris gedichtet.)</w:t>
      </w:r>
    </w:p>
    <w:p w14:paraId="15AC43C3" w14:textId="77777777" w:rsidR="007216F1" w:rsidRDefault="007216F1" w:rsidP="007216F1">
      <w:pPr>
        <w:pStyle w:val="berschrift1"/>
      </w:pPr>
      <w:r w:rsidRPr="00E97F5B">
        <w:t>Kann der arme Schächer glauben</w:t>
      </w:r>
    </w:p>
    <w:p w14:paraId="0CB05D3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Kann der arme Schächer glauben,</w:t>
      </w:r>
      <w:r w:rsidRPr="00E97F5B">
        <w:rPr>
          <w:rFonts w:eastAsia="Times New Roman"/>
          <w:szCs w:val="24"/>
          <w:lang w:eastAsia="de-DE"/>
        </w:rPr>
        <w:br/>
        <w:t>Dass sein Nachbar Christus sei,</w:t>
      </w:r>
      <w:r w:rsidRPr="00E97F5B">
        <w:rPr>
          <w:rFonts w:eastAsia="Times New Roman"/>
          <w:szCs w:val="24"/>
          <w:lang w:eastAsia="de-DE"/>
        </w:rPr>
        <w:br/>
        <w:t>Und der Priester wildes Schnauben</w:t>
      </w:r>
      <w:r w:rsidRPr="00E97F5B">
        <w:rPr>
          <w:rFonts w:eastAsia="Times New Roman"/>
          <w:szCs w:val="24"/>
          <w:lang w:eastAsia="de-DE"/>
        </w:rPr>
        <w:br/>
        <w:t>Treibet mit ihm Spötterei?</w:t>
      </w:r>
      <w:r w:rsidRPr="00E97F5B">
        <w:rPr>
          <w:rFonts w:eastAsia="Times New Roman"/>
          <w:szCs w:val="24"/>
          <w:lang w:eastAsia="de-DE"/>
        </w:rPr>
        <w:br/>
        <w:t>Ja, für Seine Qualen sorgen</w:t>
      </w:r>
      <w:r w:rsidRPr="00E97F5B">
        <w:rPr>
          <w:rFonts w:eastAsia="Times New Roman"/>
          <w:szCs w:val="24"/>
          <w:lang w:eastAsia="de-DE"/>
        </w:rPr>
        <w:br/>
        <w:t>Sie bis an Sein Ende noch.</w:t>
      </w:r>
      <w:r w:rsidRPr="00E97F5B">
        <w:rPr>
          <w:rFonts w:eastAsia="Times New Roman"/>
          <w:szCs w:val="24"/>
          <w:lang w:eastAsia="de-DE"/>
        </w:rPr>
        <w:br/>
        <w:t>Ist den Klugen Gott verborgen,</w:t>
      </w:r>
      <w:r w:rsidRPr="00E97F5B">
        <w:rPr>
          <w:rFonts w:eastAsia="Times New Roman"/>
          <w:szCs w:val="24"/>
          <w:lang w:eastAsia="de-DE"/>
        </w:rPr>
        <w:br/>
        <w:t>Sehen Ihn die Kinder doch.</w:t>
      </w:r>
    </w:p>
    <w:p w14:paraId="64F5DF5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Dieser hatte Dich betrachtet</w:t>
      </w:r>
      <w:r w:rsidRPr="00E97F5B">
        <w:rPr>
          <w:rFonts w:eastAsia="Times New Roman"/>
          <w:szCs w:val="24"/>
          <w:lang w:eastAsia="de-DE"/>
        </w:rPr>
        <w:br/>
        <w:t>Als das wahre Gotteslamm,</w:t>
      </w:r>
      <w:r w:rsidRPr="00E97F5B">
        <w:rPr>
          <w:rFonts w:eastAsia="Times New Roman"/>
          <w:szCs w:val="24"/>
          <w:lang w:eastAsia="de-DE"/>
        </w:rPr>
        <w:br/>
        <w:t>Und indem Du halbverschmachtet</w:t>
      </w:r>
      <w:r w:rsidRPr="00E97F5B">
        <w:rPr>
          <w:rFonts w:eastAsia="Times New Roman"/>
          <w:szCs w:val="24"/>
          <w:lang w:eastAsia="de-DE"/>
        </w:rPr>
        <w:br/>
        <w:t>Hingest am verfluchten Stamm,</w:t>
      </w:r>
      <w:r w:rsidRPr="00E97F5B">
        <w:rPr>
          <w:rFonts w:eastAsia="Times New Roman"/>
          <w:szCs w:val="24"/>
          <w:lang w:eastAsia="de-DE"/>
        </w:rPr>
        <w:br/>
        <w:t>Wollt er Dich nicht schmähen lassen,</w:t>
      </w:r>
      <w:r w:rsidRPr="00E97F5B">
        <w:rPr>
          <w:rFonts w:eastAsia="Times New Roman"/>
          <w:szCs w:val="24"/>
          <w:lang w:eastAsia="de-DE"/>
        </w:rPr>
        <w:br/>
        <w:t>Strafte den Verächter hart,</w:t>
      </w:r>
      <w:r w:rsidRPr="00E97F5B">
        <w:rPr>
          <w:rFonts w:eastAsia="Times New Roman"/>
          <w:szCs w:val="24"/>
          <w:lang w:eastAsia="de-DE"/>
        </w:rPr>
        <w:br/>
        <w:t>Wusste Dich so wohl zu fassen,</w:t>
      </w:r>
      <w:r w:rsidRPr="00E97F5B">
        <w:rPr>
          <w:rFonts w:eastAsia="Times New Roman"/>
          <w:szCs w:val="24"/>
          <w:lang w:eastAsia="de-DE"/>
        </w:rPr>
        <w:br/>
        <w:t>Dass Dein Herz ihm gnädig ward.</w:t>
      </w:r>
    </w:p>
    <w:p w14:paraId="478652A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O wie kräftig ist Dein Sterben,</w:t>
      </w:r>
      <w:r w:rsidRPr="00E97F5B">
        <w:rPr>
          <w:rFonts w:eastAsia="Times New Roman"/>
          <w:szCs w:val="24"/>
          <w:lang w:eastAsia="de-DE"/>
        </w:rPr>
        <w:br/>
        <w:t>Dass dadurch Dein Höllenkind,</w:t>
      </w:r>
      <w:r w:rsidRPr="00E97F5B">
        <w:rPr>
          <w:rFonts w:eastAsia="Times New Roman"/>
          <w:szCs w:val="24"/>
          <w:lang w:eastAsia="de-DE"/>
        </w:rPr>
        <w:br/>
        <w:t>Frei und ledig vom Verderben,</w:t>
      </w:r>
      <w:r w:rsidRPr="00E97F5B">
        <w:rPr>
          <w:rFonts w:eastAsia="Times New Roman"/>
          <w:szCs w:val="24"/>
          <w:lang w:eastAsia="de-DE"/>
        </w:rPr>
        <w:br/>
        <w:t xml:space="preserve">Schnell des Himmels Wonne </w:t>
      </w:r>
      <w:proofErr w:type="spellStart"/>
      <w:r w:rsidRPr="00E97F5B">
        <w:rPr>
          <w:rFonts w:eastAsia="Times New Roman"/>
          <w:szCs w:val="24"/>
          <w:lang w:eastAsia="de-DE"/>
        </w:rPr>
        <w:t>find’t</w:t>
      </w:r>
      <w:proofErr w:type="spellEnd"/>
      <w:r w:rsidRPr="00E97F5B">
        <w:rPr>
          <w:rFonts w:eastAsia="Times New Roman"/>
          <w:szCs w:val="24"/>
          <w:lang w:eastAsia="de-DE"/>
        </w:rPr>
        <w:t>!</w:t>
      </w:r>
      <w:r w:rsidRPr="00E97F5B">
        <w:rPr>
          <w:rFonts w:eastAsia="Times New Roman"/>
          <w:szCs w:val="24"/>
          <w:lang w:eastAsia="de-DE"/>
        </w:rPr>
        <w:br/>
        <w:t>Glaube, welcher mit Vertrauen</w:t>
      </w:r>
      <w:r w:rsidRPr="00E97F5B">
        <w:rPr>
          <w:rFonts w:eastAsia="Times New Roman"/>
          <w:szCs w:val="24"/>
          <w:lang w:eastAsia="de-DE"/>
        </w:rPr>
        <w:br/>
        <w:t>In die Vaterarme fällt!</w:t>
      </w:r>
      <w:r w:rsidRPr="00E97F5B">
        <w:rPr>
          <w:rFonts w:eastAsia="Times New Roman"/>
          <w:szCs w:val="24"/>
          <w:lang w:eastAsia="de-DE"/>
        </w:rPr>
        <w:br/>
        <w:t>Glaube, du kannst Schlösser bauen,</w:t>
      </w:r>
      <w:r w:rsidRPr="00E97F5B">
        <w:rPr>
          <w:rFonts w:eastAsia="Times New Roman"/>
          <w:szCs w:val="24"/>
          <w:lang w:eastAsia="de-DE"/>
        </w:rPr>
        <w:br/>
        <w:t>Du bist stärker, als die Welt!</w:t>
      </w:r>
    </w:p>
    <w:p w14:paraId="071D3A5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Wo ist denn der Andre blieben?</w:t>
      </w:r>
      <w:r w:rsidRPr="00E97F5B">
        <w:rPr>
          <w:rFonts w:eastAsia="Times New Roman"/>
          <w:szCs w:val="24"/>
          <w:lang w:eastAsia="de-DE"/>
        </w:rPr>
        <w:br/>
        <w:t>Sah er nicht, was da geschah?</w:t>
      </w:r>
      <w:r w:rsidRPr="00E97F5B">
        <w:rPr>
          <w:rFonts w:eastAsia="Times New Roman"/>
          <w:szCs w:val="24"/>
          <w:lang w:eastAsia="de-DE"/>
        </w:rPr>
        <w:br/>
      </w:r>
      <w:proofErr w:type="spellStart"/>
      <w:r w:rsidRPr="00E97F5B">
        <w:rPr>
          <w:rFonts w:eastAsia="Times New Roman"/>
          <w:szCs w:val="24"/>
          <w:lang w:eastAsia="de-DE"/>
        </w:rPr>
        <w:t>Konnt</w:t>
      </w:r>
      <w:proofErr w:type="spellEnd"/>
      <w:r w:rsidRPr="00E97F5B">
        <w:rPr>
          <w:rFonts w:eastAsia="Times New Roman"/>
          <w:szCs w:val="24"/>
          <w:lang w:eastAsia="de-DE"/>
        </w:rPr>
        <w:t>‘ er nicht, wie Jener, lieben?</w:t>
      </w:r>
      <w:r w:rsidRPr="00E97F5B">
        <w:rPr>
          <w:rFonts w:eastAsia="Times New Roman"/>
          <w:szCs w:val="24"/>
          <w:lang w:eastAsia="de-DE"/>
        </w:rPr>
        <w:br/>
        <w:t>Hing er Dir nicht auch so nah?</w:t>
      </w:r>
      <w:r w:rsidRPr="00E97F5B">
        <w:rPr>
          <w:rFonts w:eastAsia="Times New Roman"/>
          <w:szCs w:val="24"/>
          <w:lang w:eastAsia="de-DE"/>
        </w:rPr>
        <w:br/>
        <w:t>Ja, er hört und sah die Zeichen,</w:t>
      </w:r>
      <w:r w:rsidRPr="00E97F5B">
        <w:rPr>
          <w:rFonts w:eastAsia="Times New Roman"/>
          <w:szCs w:val="24"/>
          <w:lang w:eastAsia="de-DE"/>
        </w:rPr>
        <w:br/>
        <w:t>Doch er war und blieb verstockt.</w:t>
      </w:r>
      <w:r w:rsidRPr="00E97F5B">
        <w:rPr>
          <w:rFonts w:eastAsia="Times New Roman"/>
          <w:szCs w:val="24"/>
          <w:lang w:eastAsia="de-DE"/>
        </w:rPr>
        <w:br/>
        <w:t>Gnade muss das Herz erweichen,</w:t>
      </w:r>
      <w:r w:rsidRPr="00E97F5B">
        <w:rPr>
          <w:rFonts w:eastAsia="Times New Roman"/>
          <w:szCs w:val="24"/>
          <w:lang w:eastAsia="de-DE"/>
        </w:rPr>
        <w:br/>
        <w:t xml:space="preserve">Wenn das Wort zum Kreuze lockt! </w:t>
      </w:r>
    </w:p>
    <w:p w14:paraId="0753F08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Sünder! die ihr mit dem Schächer</w:t>
      </w:r>
      <w:r w:rsidRPr="00E97F5B">
        <w:rPr>
          <w:rFonts w:eastAsia="Times New Roman"/>
          <w:szCs w:val="24"/>
          <w:lang w:eastAsia="de-DE"/>
        </w:rPr>
        <w:br/>
        <w:t>Ach euch in den Himmel denkt:</w:t>
      </w:r>
      <w:r w:rsidRPr="00E97F5B">
        <w:rPr>
          <w:rFonts w:eastAsia="Times New Roman"/>
          <w:szCs w:val="24"/>
          <w:lang w:eastAsia="de-DE"/>
        </w:rPr>
        <w:br/>
        <w:t>Meinet ihr, der höchste Rächer</w:t>
      </w:r>
      <w:r w:rsidRPr="00E97F5B">
        <w:rPr>
          <w:rFonts w:eastAsia="Times New Roman"/>
          <w:szCs w:val="24"/>
          <w:lang w:eastAsia="de-DE"/>
        </w:rPr>
        <w:br/>
        <w:t>Hab‘ euch euren Lohn geschenkt?</w:t>
      </w:r>
      <w:r w:rsidRPr="00E97F5B">
        <w:rPr>
          <w:rFonts w:eastAsia="Times New Roman"/>
          <w:szCs w:val="24"/>
          <w:lang w:eastAsia="de-DE"/>
        </w:rPr>
        <w:br/>
        <w:t>Nein, der Schächer muss verbluten,</w:t>
      </w:r>
      <w:r w:rsidRPr="00E97F5B">
        <w:rPr>
          <w:rFonts w:eastAsia="Times New Roman"/>
          <w:szCs w:val="24"/>
          <w:lang w:eastAsia="de-DE"/>
        </w:rPr>
        <w:br/>
        <w:t>Er erträgt der Strafe Last,</w:t>
      </w:r>
      <w:r w:rsidRPr="00E97F5B">
        <w:rPr>
          <w:rFonts w:eastAsia="Times New Roman"/>
          <w:szCs w:val="24"/>
          <w:lang w:eastAsia="de-DE"/>
        </w:rPr>
        <w:br/>
        <w:t>Und Gott stäupet noch mit Ruten,</w:t>
      </w:r>
      <w:r w:rsidRPr="00E97F5B">
        <w:rPr>
          <w:rFonts w:eastAsia="Times New Roman"/>
          <w:szCs w:val="24"/>
          <w:lang w:eastAsia="de-DE"/>
        </w:rPr>
        <w:br/>
        <w:t xml:space="preserve">Die er nicht auf ewig hasst. </w:t>
      </w:r>
    </w:p>
    <w:p w14:paraId="3A3E309F" w14:textId="77777777" w:rsidR="007216F1" w:rsidRDefault="007216F1" w:rsidP="007216F1">
      <w:pPr>
        <w:pStyle w:val="berschrift1"/>
      </w:pPr>
      <w:r w:rsidRPr="00E97F5B">
        <w:t>Kommt, Sünder, und blicket dem ewigen Sohne</w:t>
      </w:r>
    </w:p>
    <w:p w14:paraId="7EDC209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Kommt, Sünder, und blicket dem ewigen Sohne</w:t>
      </w:r>
      <w:r w:rsidRPr="00E97F5B">
        <w:rPr>
          <w:rFonts w:eastAsia="Times New Roman"/>
          <w:szCs w:val="24"/>
          <w:lang w:eastAsia="de-DE"/>
        </w:rPr>
        <w:br/>
        <w:t xml:space="preserve">Ins Herz, in die </w:t>
      </w:r>
      <w:proofErr w:type="spellStart"/>
      <w:r w:rsidRPr="00E97F5B">
        <w:rPr>
          <w:rFonts w:eastAsia="Times New Roman"/>
          <w:szCs w:val="24"/>
          <w:lang w:eastAsia="de-DE"/>
        </w:rPr>
        <w:t>Nägelmal</w:t>
      </w:r>
      <w:proofErr w:type="spellEnd"/>
      <w:r w:rsidRPr="00E97F5B">
        <w:rPr>
          <w:rFonts w:eastAsia="Times New Roman"/>
          <w:szCs w:val="24"/>
          <w:lang w:eastAsia="de-DE"/>
        </w:rPr>
        <w:t>, unter die Krone,</w:t>
      </w:r>
      <w:r w:rsidRPr="00E97F5B">
        <w:rPr>
          <w:rFonts w:eastAsia="Times New Roman"/>
          <w:szCs w:val="24"/>
          <w:lang w:eastAsia="de-DE"/>
        </w:rPr>
        <w:br/>
        <w:t>Und sucht euch noch Mehrere zuzugesellen,</w:t>
      </w:r>
      <w:r w:rsidRPr="00E97F5B">
        <w:rPr>
          <w:rFonts w:eastAsia="Times New Roman"/>
          <w:szCs w:val="24"/>
          <w:lang w:eastAsia="de-DE"/>
        </w:rPr>
        <w:br/>
        <w:t>Die sich mit euch vor den Gekreuzigten stellen!</w:t>
      </w:r>
    </w:p>
    <w:p w14:paraId="5DDB6971" w14:textId="231E0BEF"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 wollte den Glauben durch Zweifeln verhindern?</w:t>
      </w:r>
      <w:r w:rsidRPr="00E97F5B">
        <w:rPr>
          <w:rFonts w:eastAsia="Times New Roman"/>
          <w:szCs w:val="24"/>
          <w:lang w:eastAsia="de-DE"/>
        </w:rPr>
        <w:br/>
        <w:t>Ihr Sünder, ich wollte, wir würden zu Kindern,</w:t>
      </w:r>
      <w:r w:rsidRPr="00E97F5B">
        <w:rPr>
          <w:rFonts w:eastAsia="Times New Roman"/>
          <w:szCs w:val="24"/>
          <w:lang w:eastAsia="de-DE"/>
        </w:rPr>
        <w:br/>
        <w:t>Und schlügen a</w:t>
      </w:r>
      <w:r w:rsidR="005A6ACE">
        <w:rPr>
          <w:rFonts w:eastAsia="Times New Roman"/>
          <w:szCs w:val="24"/>
          <w:lang w:eastAsia="de-DE"/>
        </w:rPr>
        <w:t>n</w:t>
      </w:r>
      <w:r w:rsidRPr="00E97F5B">
        <w:rPr>
          <w:rFonts w:eastAsia="Times New Roman"/>
          <w:szCs w:val="24"/>
          <w:lang w:eastAsia="de-DE"/>
        </w:rPr>
        <w:t>s Krenz alles künstliche Denken!</w:t>
      </w:r>
      <w:r w:rsidRPr="00E97F5B">
        <w:rPr>
          <w:rFonts w:eastAsia="Times New Roman"/>
          <w:szCs w:val="24"/>
          <w:lang w:eastAsia="de-DE"/>
        </w:rPr>
        <w:br/>
        <w:t>Der Freund will der Einfalt die Seligkeit schenken!</w:t>
      </w:r>
    </w:p>
    <w:p w14:paraId="4569089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Ihr Armen! die Armut des Heilands macht reicher,</w:t>
      </w:r>
      <w:r w:rsidRPr="00E97F5B">
        <w:rPr>
          <w:rFonts w:eastAsia="Times New Roman"/>
          <w:szCs w:val="24"/>
          <w:lang w:eastAsia="de-DE"/>
        </w:rPr>
        <w:br/>
        <w:t xml:space="preserve">Sie öffnet der Ewigkeit </w:t>
      </w:r>
      <w:proofErr w:type="spellStart"/>
      <w:r w:rsidRPr="00E97F5B">
        <w:rPr>
          <w:rFonts w:eastAsia="Times New Roman"/>
          <w:szCs w:val="24"/>
          <w:lang w:eastAsia="de-DE"/>
        </w:rPr>
        <w:t>Scheuren</w:t>
      </w:r>
      <w:proofErr w:type="spellEnd"/>
      <w:r w:rsidRPr="00E97F5B">
        <w:rPr>
          <w:rFonts w:eastAsia="Times New Roman"/>
          <w:szCs w:val="24"/>
          <w:lang w:eastAsia="de-DE"/>
        </w:rPr>
        <w:t xml:space="preserve"> und Speicher,</w:t>
      </w:r>
      <w:r w:rsidRPr="00E97F5B">
        <w:rPr>
          <w:rFonts w:eastAsia="Times New Roman"/>
          <w:szCs w:val="24"/>
          <w:lang w:eastAsia="de-DE"/>
        </w:rPr>
        <w:br/>
        <w:t>Und wenn wir aus denen nur sicherlich nehmen,</w:t>
      </w:r>
      <w:r w:rsidRPr="00E97F5B">
        <w:rPr>
          <w:rFonts w:eastAsia="Times New Roman"/>
          <w:szCs w:val="24"/>
          <w:lang w:eastAsia="de-DE"/>
        </w:rPr>
        <w:br/>
        <w:t>So darf uns kein Mensch und kein Engel beschämen.</w:t>
      </w:r>
    </w:p>
    <w:p w14:paraId="697A677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 alle Schuld bei sich gesucht und gefunden,</w:t>
      </w:r>
      <w:r w:rsidRPr="00E97F5B">
        <w:rPr>
          <w:rFonts w:eastAsia="Times New Roman"/>
          <w:szCs w:val="24"/>
          <w:lang w:eastAsia="de-DE"/>
        </w:rPr>
        <w:br/>
        <w:t>Der hat einen offenen Weg zu den Wunden;</w:t>
      </w:r>
      <w:r w:rsidRPr="00E97F5B">
        <w:rPr>
          <w:rFonts w:eastAsia="Times New Roman"/>
          <w:szCs w:val="24"/>
          <w:lang w:eastAsia="de-DE"/>
        </w:rPr>
        <w:br/>
        <w:t>Wer unter den elendsten Schuldnern gesessen,</w:t>
      </w:r>
      <w:r w:rsidRPr="00E97F5B">
        <w:rPr>
          <w:rFonts w:eastAsia="Times New Roman"/>
          <w:szCs w:val="24"/>
          <w:lang w:eastAsia="de-DE"/>
        </w:rPr>
        <w:br/>
        <w:t>Wird bei der Erledigung sein nicht vergessen.</w:t>
      </w:r>
    </w:p>
    <w:p w14:paraId="17DFE9F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lernt man behaupten die lieblichen Rechte</w:t>
      </w:r>
      <w:r w:rsidRPr="00E97F5B">
        <w:rPr>
          <w:rFonts w:eastAsia="Times New Roman"/>
          <w:szCs w:val="24"/>
          <w:lang w:eastAsia="de-DE"/>
        </w:rPr>
        <w:br/>
        <w:t xml:space="preserve">Der </w:t>
      </w:r>
      <w:proofErr w:type="spellStart"/>
      <w:r w:rsidRPr="00E97F5B">
        <w:rPr>
          <w:rFonts w:eastAsia="Times New Roman"/>
          <w:szCs w:val="24"/>
          <w:lang w:eastAsia="de-DE"/>
        </w:rPr>
        <w:t>Sünderschaft</w:t>
      </w:r>
      <w:proofErr w:type="spellEnd"/>
      <w:r w:rsidRPr="00E97F5B">
        <w:rPr>
          <w:rFonts w:eastAsia="Times New Roman"/>
          <w:szCs w:val="24"/>
          <w:lang w:eastAsia="de-DE"/>
        </w:rPr>
        <w:t xml:space="preserve"> unter dem Menschengeschlechte;</w:t>
      </w:r>
      <w:r w:rsidRPr="00E97F5B">
        <w:rPr>
          <w:rFonts w:eastAsia="Times New Roman"/>
          <w:szCs w:val="24"/>
          <w:lang w:eastAsia="de-DE"/>
        </w:rPr>
        <w:br/>
        <w:t xml:space="preserve">Kaum gehet die </w:t>
      </w:r>
      <w:proofErr w:type="spellStart"/>
      <w:r w:rsidRPr="00E97F5B">
        <w:rPr>
          <w:rFonts w:eastAsia="Times New Roman"/>
          <w:szCs w:val="24"/>
          <w:lang w:eastAsia="de-DE"/>
        </w:rPr>
        <w:t>eig’ne</w:t>
      </w:r>
      <w:proofErr w:type="spellEnd"/>
      <w:r w:rsidRPr="00E97F5B">
        <w:rPr>
          <w:rFonts w:eastAsia="Times New Roman"/>
          <w:szCs w:val="24"/>
          <w:lang w:eastAsia="de-DE"/>
        </w:rPr>
        <w:t xml:space="preserve"> Gerechtigkeit unter,</w:t>
      </w:r>
      <w:r w:rsidRPr="00E97F5B">
        <w:rPr>
          <w:rFonts w:eastAsia="Times New Roman"/>
          <w:szCs w:val="24"/>
          <w:lang w:eastAsia="de-DE"/>
        </w:rPr>
        <w:br/>
        <w:t>So wird man in Gnade lebendig und munter!</w:t>
      </w:r>
    </w:p>
    <w:p w14:paraId="041F893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Hat man sich im Geist des Gemütes erneuet,</w:t>
      </w:r>
      <w:r w:rsidRPr="00E97F5B">
        <w:rPr>
          <w:rFonts w:eastAsia="Times New Roman"/>
          <w:szCs w:val="24"/>
          <w:lang w:eastAsia="de-DE"/>
        </w:rPr>
        <w:br/>
        <w:t xml:space="preserve">So wird man gereinigt, gesalbt und </w:t>
      </w:r>
      <w:proofErr w:type="spellStart"/>
      <w:r w:rsidRPr="00E97F5B">
        <w:rPr>
          <w:rFonts w:eastAsia="Times New Roman"/>
          <w:szCs w:val="24"/>
          <w:lang w:eastAsia="de-DE"/>
        </w:rPr>
        <w:t>geweihet</w:t>
      </w:r>
      <w:proofErr w:type="spellEnd"/>
      <w:r w:rsidRPr="00E97F5B">
        <w:rPr>
          <w:rFonts w:eastAsia="Times New Roman"/>
          <w:szCs w:val="24"/>
          <w:lang w:eastAsia="de-DE"/>
        </w:rPr>
        <w:t>,</w:t>
      </w:r>
      <w:r w:rsidRPr="00E97F5B">
        <w:rPr>
          <w:rFonts w:eastAsia="Times New Roman"/>
          <w:szCs w:val="24"/>
          <w:lang w:eastAsia="de-DE"/>
        </w:rPr>
        <w:br/>
        <w:t>Geht Jesu entgegen im heiligen Orden,</w:t>
      </w:r>
      <w:r w:rsidRPr="00E97F5B">
        <w:rPr>
          <w:rFonts w:eastAsia="Times New Roman"/>
          <w:szCs w:val="24"/>
          <w:lang w:eastAsia="de-DE"/>
        </w:rPr>
        <w:br/>
        <w:t>Dieweil man zur Jungfrau, die Öl hat, geworden.</w:t>
      </w:r>
    </w:p>
    <w:p w14:paraId="48E0C13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Man geht seinen Weg nun behutsam und fröhlich,</w:t>
      </w:r>
      <w:r w:rsidRPr="00E97F5B">
        <w:rPr>
          <w:rFonts w:eastAsia="Times New Roman"/>
          <w:szCs w:val="24"/>
          <w:lang w:eastAsia="de-DE"/>
        </w:rPr>
        <w:br/>
        <w:t>Bewahret die Lampe, in Hoffnung schon selig;</w:t>
      </w:r>
      <w:r w:rsidRPr="00E97F5B">
        <w:rPr>
          <w:rFonts w:eastAsia="Times New Roman"/>
          <w:szCs w:val="24"/>
          <w:lang w:eastAsia="de-DE"/>
        </w:rPr>
        <w:br/>
        <w:t>Der Friedensgeist fließt auf die wachsamen Glieder</w:t>
      </w:r>
      <w:r w:rsidRPr="00E97F5B">
        <w:rPr>
          <w:rFonts w:eastAsia="Times New Roman"/>
          <w:szCs w:val="24"/>
          <w:lang w:eastAsia="de-DE"/>
        </w:rPr>
        <w:br/>
        <w:t>Vom Himmel in herrlichen Strömen hernieder.</w:t>
      </w:r>
    </w:p>
    <w:p w14:paraId="7160ABC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Auf! suchet den Bräutigam mit flammenden Kerzen!</w:t>
      </w:r>
      <w:r w:rsidRPr="00E97F5B">
        <w:rPr>
          <w:rFonts w:eastAsia="Times New Roman"/>
          <w:szCs w:val="24"/>
          <w:lang w:eastAsia="de-DE"/>
        </w:rPr>
        <w:br/>
        <w:t>Die mindeste Trägheit bringt peinliche Schmerzen;</w:t>
      </w:r>
      <w:r w:rsidRPr="00E97F5B">
        <w:rPr>
          <w:rFonts w:eastAsia="Times New Roman"/>
          <w:szCs w:val="24"/>
          <w:lang w:eastAsia="de-DE"/>
        </w:rPr>
        <w:br/>
        <w:t xml:space="preserve">Vom Zepter des </w:t>
      </w:r>
      <w:proofErr w:type="spellStart"/>
      <w:r w:rsidRPr="00E97F5B">
        <w:rPr>
          <w:rFonts w:eastAsia="Times New Roman"/>
          <w:szCs w:val="24"/>
          <w:lang w:eastAsia="de-DE"/>
        </w:rPr>
        <w:t>Königes</w:t>
      </w:r>
      <w:proofErr w:type="spellEnd"/>
      <w:r w:rsidRPr="00E97F5B">
        <w:rPr>
          <w:rFonts w:eastAsia="Times New Roman"/>
          <w:szCs w:val="24"/>
          <w:lang w:eastAsia="de-DE"/>
        </w:rPr>
        <w:t>, der uns berühret,</w:t>
      </w:r>
      <w:r w:rsidRPr="00E97F5B">
        <w:rPr>
          <w:rFonts w:eastAsia="Times New Roman"/>
          <w:szCs w:val="24"/>
          <w:lang w:eastAsia="de-DE"/>
        </w:rPr>
        <w:br/>
        <w:t>Wird unser begnadigter Heerzug regieret.</w:t>
      </w:r>
    </w:p>
    <w:p w14:paraId="24AABA8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Darunter erfährt man mit innigem Beugen,</w:t>
      </w:r>
      <w:r w:rsidRPr="00E97F5B">
        <w:rPr>
          <w:rFonts w:eastAsia="Times New Roman"/>
          <w:szCs w:val="24"/>
          <w:lang w:eastAsia="de-DE"/>
        </w:rPr>
        <w:br/>
        <w:t>Wie gut es ist. Jesu sich willig erzeigen:</w:t>
      </w:r>
      <w:r w:rsidRPr="00E97F5B">
        <w:rPr>
          <w:rFonts w:eastAsia="Times New Roman"/>
          <w:szCs w:val="24"/>
          <w:lang w:eastAsia="de-DE"/>
        </w:rPr>
        <w:br/>
        <w:t>Das ist unsre Schuldigkeit über und über;</w:t>
      </w:r>
      <w:r w:rsidRPr="00E97F5B">
        <w:rPr>
          <w:rFonts w:eastAsia="Times New Roman"/>
          <w:szCs w:val="24"/>
          <w:lang w:eastAsia="de-DE"/>
        </w:rPr>
        <w:br/>
        <w:t>Was aber von Herzen geht. Das hat Er lieber!</w:t>
      </w:r>
    </w:p>
    <w:p w14:paraId="44C185CF" w14:textId="77777777" w:rsidR="007216F1" w:rsidRDefault="007216F1" w:rsidP="007216F1">
      <w:pPr>
        <w:pStyle w:val="berschrift1"/>
      </w:pPr>
      <w:r w:rsidRPr="00E97F5B">
        <w:t>Liebe, die in fremde Not</w:t>
      </w:r>
    </w:p>
    <w:p w14:paraId="4F3730B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Liebe, die in fremde Not</w:t>
      </w:r>
      <w:r w:rsidRPr="00E97F5B">
        <w:rPr>
          <w:rFonts w:eastAsia="Times New Roman"/>
          <w:szCs w:val="24"/>
          <w:lang w:eastAsia="de-DE"/>
        </w:rPr>
        <w:br/>
        <w:t>Sich selbst hineingestürzt,</w:t>
      </w:r>
      <w:r w:rsidRPr="00E97F5B">
        <w:rPr>
          <w:rFonts w:eastAsia="Times New Roman"/>
          <w:szCs w:val="24"/>
          <w:lang w:eastAsia="de-DE"/>
        </w:rPr>
        <w:br/>
        <w:t xml:space="preserve">Und die damit dem </w:t>
      </w:r>
      <w:proofErr w:type="spellStart"/>
      <w:r w:rsidRPr="00E97F5B">
        <w:rPr>
          <w:rFonts w:eastAsia="Times New Roman"/>
          <w:szCs w:val="24"/>
          <w:lang w:eastAsia="de-DE"/>
        </w:rPr>
        <w:t>ew’gen</w:t>
      </w:r>
      <w:proofErr w:type="spellEnd"/>
      <w:r w:rsidRPr="00E97F5B">
        <w:rPr>
          <w:rFonts w:eastAsia="Times New Roman"/>
          <w:szCs w:val="24"/>
          <w:lang w:eastAsia="de-DE"/>
        </w:rPr>
        <w:t xml:space="preserve"> Tod</w:t>
      </w:r>
      <w:r w:rsidRPr="00E97F5B">
        <w:rPr>
          <w:rFonts w:eastAsia="Times New Roman"/>
          <w:szCs w:val="24"/>
          <w:lang w:eastAsia="de-DE"/>
        </w:rPr>
        <w:br/>
        <w:t xml:space="preserve">Den Stachel abgekürzt! </w:t>
      </w:r>
    </w:p>
    <w:p w14:paraId="1354A02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Wir sehen Deine Herrlichkeit</w:t>
      </w:r>
      <w:r w:rsidRPr="00E97F5B">
        <w:rPr>
          <w:rFonts w:eastAsia="Times New Roman"/>
          <w:szCs w:val="24"/>
          <w:lang w:eastAsia="de-DE"/>
        </w:rPr>
        <w:br/>
        <w:t xml:space="preserve">Im Tal der Demut </w:t>
      </w:r>
      <w:proofErr w:type="spellStart"/>
      <w:r w:rsidRPr="00E97F5B">
        <w:rPr>
          <w:rFonts w:eastAsia="Times New Roman"/>
          <w:szCs w:val="24"/>
          <w:lang w:eastAsia="de-DE"/>
        </w:rPr>
        <w:t>blüh’n</w:t>
      </w:r>
      <w:proofErr w:type="spellEnd"/>
      <w:r w:rsidRPr="00E97F5B">
        <w:rPr>
          <w:rFonts w:eastAsia="Times New Roman"/>
          <w:szCs w:val="24"/>
          <w:lang w:eastAsia="de-DE"/>
        </w:rPr>
        <w:t>,</w:t>
      </w:r>
      <w:r w:rsidRPr="00E97F5B">
        <w:rPr>
          <w:rFonts w:eastAsia="Times New Roman"/>
          <w:szCs w:val="24"/>
          <w:lang w:eastAsia="de-DE"/>
        </w:rPr>
        <w:br/>
        <w:t>Und uns durch Dein empfindlich Leid</w:t>
      </w:r>
      <w:r w:rsidRPr="00E97F5B">
        <w:rPr>
          <w:rFonts w:eastAsia="Times New Roman"/>
          <w:szCs w:val="24"/>
          <w:lang w:eastAsia="de-DE"/>
        </w:rPr>
        <w:br/>
        <w:t xml:space="preserve">Aus allem Leiden </w:t>
      </w:r>
      <w:proofErr w:type="spellStart"/>
      <w:r w:rsidRPr="00E97F5B">
        <w:rPr>
          <w:rFonts w:eastAsia="Times New Roman"/>
          <w:szCs w:val="24"/>
          <w:lang w:eastAsia="de-DE"/>
        </w:rPr>
        <w:t>zieh’n</w:t>
      </w:r>
      <w:proofErr w:type="spellEnd"/>
      <w:r w:rsidRPr="00E97F5B">
        <w:rPr>
          <w:rFonts w:eastAsia="Times New Roman"/>
          <w:szCs w:val="24"/>
          <w:lang w:eastAsia="de-DE"/>
        </w:rPr>
        <w:t xml:space="preserve">. </w:t>
      </w:r>
    </w:p>
    <w:p w14:paraId="30905FB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Dass Du nun unser Bürge bist,</w:t>
      </w:r>
      <w:r w:rsidRPr="00E97F5B">
        <w:rPr>
          <w:rFonts w:eastAsia="Times New Roman"/>
          <w:szCs w:val="24"/>
          <w:lang w:eastAsia="de-DE"/>
        </w:rPr>
        <w:br/>
        <w:t>Das heißt man wohlgetan,</w:t>
      </w:r>
      <w:r w:rsidRPr="00E97F5B">
        <w:rPr>
          <w:rFonts w:eastAsia="Times New Roman"/>
          <w:szCs w:val="24"/>
          <w:lang w:eastAsia="de-DE"/>
        </w:rPr>
        <w:br/>
        <w:t>Und nimmt den Menschen Jesum Christ</w:t>
      </w:r>
      <w:r w:rsidRPr="00E97F5B">
        <w:rPr>
          <w:rFonts w:eastAsia="Times New Roman"/>
          <w:szCs w:val="24"/>
          <w:lang w:eastAsia="de-DE"/>
        </w:rPr>
        <w:br/>
        <w:t xml:space="preserve">Zum </w:t>
      </w:r>
      <w:proofErr w:type="spellStart"/>
      <w:r w:rsidRPr="00E97F5B">
        <w:rPr>
          <w:rFonts w:eastAsia="Times New Roman"/>
          <w:szCs w:val="24"/>
          <w:lang w:eastAsia="de-DE"/>
        </w:rPr>
        <w:t>Sündentilger</w:t>
      </w:r>
      <w:proofErr w:type="spellEnd"/>
      <w:r w:rsidRPr="00E97F5B">
        <w:rPr>
          <w:rFonts w:eastAsia="Times New Roman"/>
          <w:szCs w:val="24"/>
          <w:lang w:eastAsia="de-DE"/>
        </w:rPr>
        <w:t xml:space="preserve"> an. </w:t>
      </w:r>
    </w:p>
    <w:p w14:paraId="2DB5CD9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Allein wie Wenige wird man </w:t>
      </w:r>
      <w:proofErr w:type="spellStart"/>
      <w:r w:rsidRPr="00E97F5B">
        <w:rPr>
          <w:rFonts w:eastAsia="Times New Roman"/>
          <w:szCs w:val="24"/>
          <w:lang w:eastAsia="de-DE"/>
        </w:rPr>
        <w:t>seh’n</w:t>
      </w:r>
      <w:proofErr w:type="spellEnd"/>
      <w:r w:rsidRPr="00E97F5B">
        <w:rPr>
          <w:rFonts w:eastAsia="Times New Roman"/>
          <w:szCs w:val="24"/>
          <w:lang w:eastAsia="de-DE"/>
        </w:rPr>
        <w:t>,</w:t>
      </w:r>
      <w:r w:rsidRPr="00E97F5B">
        <w:rPr>
          <w:rFonts w:eastAsia="Times New Roman"/>
          <w:szCs w:val="24"/>
          <w:lang w:eastAsia="de-DE"/>
        </w:rPr>
        <w:br/>
        <w:t>Die darauf gehen ein,</w:t>
      </w:r>
      <w:r w:rsidRPr="00E97F5B">
        <w:rPr>
          <w:rFonts w:eastAsia="Times New Roman"/>
          <w:szCs w:val="24"/>
          <w:lang w:eastAsia="de-DE"/>
        </w:rPr>
        <w:br/>
        <w:t xml:space="preserve">Dass Niemand kann ins Leben </w:t>
      </w:r>
      <w:proofErr w:type="spellStart"/>
      <w:r w:rsidRPr="00E97F5B">
        <w:rPr>
          <w:rFonts w:eastAsia="Times New Roman"/>
          <w:szCs w:val="24"/>
          <w:lang w:eastAsia="de-DE"/>
        </w:rPr>
        <w:t>geh’n</w:t>
      </w:r>
      <w:proofErr w:type="spellEnd"/>
      <w:r w:rsidRPr="00E97F5B">
        <w:rPr>
          <w:rFonts w:eastAsia="Times New Roman"/>
          <w:szCs w:val="24"/>
          <w:lang w:eastAsia="de-DE"/>
        </w:rPr>
        <w:t>,</w:t>
      </w:r>
      <w:r w:rsidRPr="00E97F5B">
        <w:rPr>
          <w:rFonts w:eastAsia="Times New Roman"/>
          <w:szCs w:val="24"/>
          <w:lang w:eastAsia="de-DE"/>
        </w:rPr>
        <w:br/>
        <w:t xml:space="preserve">Als durch des Kreuzes Pein! </w:t>
      </w:r>
    </w:p>
    <w:p w14:paraId="329E1F2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gib denn Deinem Wort vom Kreuz</w:t>
      </w:r>
      <w:r w:rsidRPr="00E97F5B">
        <w:rPr>
          <w:rFonts w:eastAsia="Times New Roman"/>
          <w:szCs w:val="24"/>
          <w:lang w:eastAsia="de-DE"/>
        </w:rPr>
        <w:br/>
        <w:t>In unsern Seelen Kraft,</w:t>
      </w:r>
      <w:r w:rsidRPr="00E97F5B">
        <w:rPr>
          <w:rFonts w:eastAsia="Times New Roman"/>
          <w:szCs w:val="24"/>
          <w:lang w:eastAsia="de-DE"/>
        </w:rPr>
        <w:br/>
        <w:t>Bis es dieselben allerseits</w:t>
      </w:r>
      <w:r w:rsidRPr="00E97F5B">
        <w:rPr>
          <w:rFonts w:eastAsia="Times New Roman"/>
          <w:szCs w:val="24"/>
          <w:lang w:eastAsia="de-DE"/>
        </w:rPr>
        <w:br/>
        <w:t xml:space="preserve">Mit hin zum Kreuze rafft! </w:t>
      </w:r>
    </w:p>
    <w:p w14:paraId="771F206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Denn Das ist einmal ganz gewiss:</w:t>
      </w:r>
      <w:r w:rsidRPr="00E97F5B">
        <w:rPr>
          <w:rFonts w:eastAsia="Times New Roman"/>
          <w:szCs w:val="24"/>
          <w:lang w:eastAsia="de-DE"/>
        </w:rPr>
        <w:br/>
        <w:t>Du bist zu gleicher Zeit</w:t>
      </w:r>
      <w:r w:rsidRPr="00E97F5B">
        <w:rPr>
          <w:rFonts w:eastAsia="Times New Roman"/>
          <w:szCs w:val="24"/>
          <w:lang w:eastAsia="de-DE"/>
        </w:rPr>
        <w:br/>
        <w:t>Ein Gegengift fürs Todes Biss,</w:t>
      </w:r>
      <w:r w:rsidRPr="00E97F5B">
        <w:rPr>
          <w:rFonts w:eastAsia="Times New Roman"/>
          <w:szCs w:val="24"/>
          <w:lang w:eastAsia="de-DE"/>
        </w:rPr>
        <w:br/>
        <w:t xml:space="preserve">Und </w:t>
      </w:r>
      <w:proofErr w:type="spellStart"/>
      <w:r w:rsidRPr="00E97F5B">
        <w:rPr>
          <w:rFonts w:eastAsia="Times New Roman"/>
          <w:szCs w:val="24"/>
          <w:lang w:eastAsia="de-DE"/>
        </w:rPr>
        <w:t>eig’ne</w:t>
      </w:r>
      <w:proofErr w:type="spellEnd"/>
      <w:r w:rsidRPr="00E97F5B">
        <w:rPr>
          <w:rFonts w:eastAsia="Times New Roman"/>
          <w:szCs w:val="24"/>
          <w:lang w:eastAsia="de-DE"/>
        </w:rPr>
        <w:t xml:space="preserve"> Heiligkeit. </w:t>
      </w:r>
    </w:p>
    <w:p w14:paraId="002B9A9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Drum, der Du einst gekommen bist,</w:t>
      </w:r>
      <w:r w:rsidRPr="00E97F5B">
        <w:rPr>
          <w:rFonts w:eastAsia="Times New Roman"/>
          <w:szCs w:val="24"/>
          <w:lang w:eastAsia="de-DE"/>
        </w:rPr>
        <w:br/>
        <w:t xml:space="preserve">In Knechtsgestalt zu </w:t>
      </w:r>
      <w:proofErr w:type="spellStart"/>
      <w:r w:rsidRPr="00E97F5B">
        <w:rPr>
          <w:rFonts w:eastAsia="Times New Roman"/>
          <w:szCs w:val="24"/>
          <w:lang w:eastAsia="de-DE"/>
        </w:rPr>
        <w:t>geh’n</w:t>
      </w:r>
      <w:proofErr w:type="spellEnd"/>
      <w:r w:rsidRPr="00E97F5B">
        <w:rPr>
          <w:rFonts w:eastAsia="Times New Roman"/>
          <w:szCs w:val="24"/>
          <w:lang w:eastAsia="de-DE"/>
        </w:rPr>
        <w:t>,</w:t>
      </w:r>
      <w:r w:rsidRPr="00E97F5B">
        <w:rPr>
          <w:rFonts w:eastAsia="Times New Roman"/>
          <w:szCs w:val="24"/>
          <w:lang w:eastAsia="de-DE"/>
        </w:rPr>
        <w:br/>
        <w:t>Des Weise nie gewesen ist,</w:t>
      </w:r>
      <w:r w:rsidRPr="00E97F5B">
        <w:rPr>
          <w:rFonts w:eastAsia="Times New Roman"/>
          <w:szCs w:val="24"/>
          <w:lang w:eastAsia="de-DE"/>
        </w:rPr>
        <w:br/>
        <w:t xml:space="preserve">Sich selber zu </w:t>
      </w:r>
      <w:proofErr w:type="spellStart"/>
      <w:r w:rsidRPr="00E97F5B">
        <w:rPr>
          <w:rFonts w:eastAsia="Times New Roman"/>
          <w:szCs w:val="24"/>
          <w:lang w:eastAsia="de-DE"/>
        </w:rPr>
        <w:t>erhöh’n</w:t>
      </w:r>
      <w:proofErr w:type="spellEnd"/>
      <w:r w:rsidRPr="00E97F5B">
        <w:rPr>
          <w:rFonts w:eastAsia="Times New Roman"/>
          <w:szCs w:val="24"/>
          <w:lang w:eastAsia="de-DE"/>
        </w:rPr>
        <w:t xml:space="preserve">: </w:t>
      </w:r>
    </w:p>
    <w:p w14:paraId="23D748B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Komm! winke unsrer stolzen Art</w:t>
      </w:r>
      <w:r w:rsidRPr="00E97F5B">
        <w:rPr>
          <w:rFonts w:eastAsia="Times New Roman"/>
          <w:szCs w:val="24"/>
          <w:lang w:eastAsia="de-DE"/>
        </w:rPr>
        <w:br/>
        <w:t>Ins edle Nichts hinein,</w:t>
      </w:r>
      <w:r w:rsidRPr="00E97F5B">
        <w:rPr>
          <w:rFonts w:eastAsia="Times New Roman"/>
          <w:szCs w:val="24"/>
          <w:lang w:eastAsia="de-DE"/>
        </w:rPr>
        <w:br/>
        <w:t>Darin sich erstlich offenbart,</w:t>
      </w:r>
      <w:r w:rsidRPr="00E97F5B">
        <w:rPr>
          <w:rFonts w:eastAsia="Times New Roman"/>
          <w:szCs w:val="24"/>
          <w:lang w:eastAsia="de-DE"/>
        </w:rPr>
        <w:br/>
        <w:t xml:space="preserve">Dass wir Gott Etwas </w:t>
      </w:r>
      <w:proofErr w:type="spellStart"/>
      <w:r w:rsidRPr="00E97F5B">
        <w:rPr>
          <w:rFonts w:eastAsia="Times New Roman"/>
          <w:szCs w:val="24"/>
          <w:lang w:eastAsia="de-DE"/>
        </w:rPr>
        <w:t>sei’n</w:t>
      </w:r>
      <w:proofErr w:type="spellEnd"/>
      <w:r w:rsidRPr="00E97F5B">
        <w:rPr>
          <w:rFonts w:eastAsia="Times New Roman"/>
          <w:szCs w:val="24"/>
          <w:lang w:eastAsia="de-DE"/>
        </w:rPr>
        <w:t xml:space="preserve">! </w:t>
      </w:r>
    </w:p>
    <w:p w14:paraId="150C3EA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Der Du noch in der letzten Nacht,</w:t>
      </w:r>
      <w:r w:rsidRPr="00E97F5B">
        <w:rPr>
          <w:rFonts w:eastAsia="Times New Roman"/>
          <w:szCs w:val="24"/>
          <w:lang w:eastAsia="de-DE"/>
        </w:rPr>
        <w:br/>
        <w:t>Eh‘ Du für uns erblasst,</w:t>
      </w:r>
      <w:r w:rsidRPr="00E97F5B">
        <w:rPr>
          <w:rFonts w:eastAsia="Times New Roman"/>
          <w:szCs w:val="24"/>
          <w:lang w:eastAsia="de-DE"/>
        </w:rPr>
        <w:br/>
        <w:t>Den Deinen von der Liebe Macht</w:t>
      </w:r>
      <w:r w:rsidRPr="00E97F5B">
        <w:rPr>
          <w:rFonts w:eastAsia="Times New Roman"/>
          <w:szCs w:val="24"/>
          <w:lang w:eastAsia="de-DE"/>
        </w:rPr>
        <w:br/>
        <w:t xml:space="preserve">So schön gepredigt hast: </w:t>
      </w:r>
    </w:p>
    <w:p w14:paraId="11CBCC02" w14:textId="77777777" w:rsidR="007216F1" w:rsidRPr="00E97F5B" w:rsidRDefault="007216F1" w:rsidP="007216F1">
      <w:pPr>
        <w:spacing w:before="100" w:beforeAutospacing="1" w:after="100" w:afterAutospacing="1" w:line="240" w:lineRule="auto"/>
        <w:rPr>
          <w:rFonts w:eastAsia="Times New Roman"/>
          <w:szCs w:val="24"/>
          <w:lang w:eastAsia="de-DE"/>
        </w:rPr>
      </w:pPr>
      <w:proofErr w:type="spellStart"/>
      <w:r w:rsidRPr="00E97F5B">
        <w:rPr>
          <w:rFonts w:eastAsia="Times New Roman"/>
          <w:szCs w:val="24"/>
          <w:lang w:eastAsia="de-DE"/>
        </w:rPr>
        <w:t>Erinn’re</w:t>
      </w:r>
      <w:proofErr w:type="spellEnd"/>
      <w:r w:rsidRPr="00E97F5B">
        <w:rPr>
          <w:rFonts w:eastAsia="Times New Roman"/>
          <w:szCs w:val="24"/>
          <w:lang w:eastAsia="de-DE"/>
        </w:rPr>
        <w:t xml:space="preserve"> Deine kleine Schar,</w:t>
      </w:r>
      <w:r w:rsidRPr="00E97F5B">
        <w:rPr>
          <w:rFonts w:eastAsia="Times New Roman"/>
          <w:szCs w:val="24"/>
          <w:lang w:eastAsia="de-DE"/>
        </w:rPr>
        <w:br/>
        <w:t>Die sich so leicht entzweit,</w:t>
      </w:r>
      <w:r w:rsidRPr="00E97F5B">
        <w:rPr>
          <w:rFonts w:eastAsia="Times New Roman"/>
          <w:szCs w:val="24"/>
          <w:lang w:eastAsia="de-DE"/>
        </w:rPr>
        <w:br/>
        <w:t>Dass Deine letzte Sorge war</w:t>
      </w:r>
      <w:r w:rsidRPr="00E97F5B">
        <w:rPr>
          <w:rFonts w:eastAsia="Times New Roman"/>
          <w:szCs w:val="24"/>
          <w:lang w:eastAsia="de-DE"/>
        </w:rPr>
        <w:br/>
        <w:t xml:space="preserve">Der Glieder Einigkeit! </w:t>
      </w:r>
    </w:p>
    <w:p w14:paraId="525E259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opferst Deine Jünger noch</w:t>
      </w:r>
      <w:r w:rsidRPr="00E97F5B">
        <w:rPr>
          <w:rFonts w:eastAsia="Times New Roman"/>
          <w:szCs w:val="24"/>
          <w:lang w:eastAsia="de-DE"/>
        </w:rPr>
        <w:br/>
        <w:t>Dem Vater im Gebet.</w:t>
      </w:r>
      <w:r w:rsidRPr="00E97F5B">
        <w:rPr>
          <w:rFonts w:eastAsia="Times New Roman"/>
          <w:szCs w:val="24"/>
          <w:lang w:eastAsia="de-DE"/>
        </w:rPr>
        <w:br/>
        <w:t>O würden unsre Sinnen doch</w:t>
      </w:r>
      <w:r w:rsidRPr="00E97F5B">
        <w:rPr>
          <w:rFonts w:eastAsia="Times New Roman"/>
          <w:szCs w:val="24"/>
          <w:lang w:eastAsia="de-DE"/>
        </w:rPr>
        <w:br/>
        <w:t xml:space="preserve">Oft im Gebet erhöht! </w:t>
      </w:r>
    </w:p>
    <w:p w14:paraId="00D4186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Der Du um unsre Seligkeit</w:t>
      </w:r>
      <w:r w:rsidRPr="00E97F5B">
        <w:rPr>
          <w:rFonts w:eastAsia="Times New Roman"/>
          <w:szCs w:val="24"/>
          <w:lang w:eastAsia="de-DE"/>
        </w:rPr>
        <w:br/>
        <w:t xml:space="preserve">Mit </w:t>
      </w:r>
      <w:proofErr w:type="spellStart"/>
      <w:r w:rsidRPr="00E97F5B">
        <w:rPr>
          <w:rFonts w:eastAsia="Times New Roman"/>
          <w:szCs w:val="24"/>
          <w:lang w:eastAsia="de-DE"/>
        </w:rPr>
        <w:t>blut’gem</w:t>
      </w:r>
      <w:proofErr w:type="spellEnd"/>
      <w:r w:rsidRPr="00E97F5B">
        <w:rPr>
          <w:rFonts w:eastAsia="Times New Roman"/>
          <w:szCs w:val="24"/>
          <w:lang w:eastAsia="de-DE"/>
        </w:rPr>
        <w:t xml:space="preserve"> Schweiße rangst,</w:t>
      </w:r>
      <w:r w:rsidRPr="00E97F5B">
        <w:rPr>
          <w:rFonts w:eastAsia="Times New Roman"/>
          <w:szCs w:val="24"/>
          <w:lang w:eastAsia="de-DE"/>
        </w:rPr>
        <w:br/>
        <w:t>Und durch der Tränen bangen Streit</w:t>
      </w:r>
      <w:r w:rsidRPr="00E97F5B">
        <w:rPr>
          <w:rFonts w:eastAsia="Times New Roman"/>
          <w:szCs w:val="24"/>
          <w:lang w:eastAsia="de-DE"/>
        </w:rPr>
        <w:br/>
        <w:t xml:space="preserve">Des Satans Macht </w:t>
      </w:r>
      <w:proofErr w:type="spellStart"/>
      <w:r w:rsidRPr="00E97F5B">
        <w:rPr>
          <w:rFonts w:eastAsia="Times New Roman"/>
          <w:szCs w:val="24"/>
          <w:lang w:eastAsia="de-DE"/>
        </w:rPr>
        <w:t>verdrangst</w:t>
      </w:r>
      <w:proofErr w:type="spellEnd"/>
      <w:r w:rsidRPr="00E97F5B">
        <w:rPr>
          <w:rFonts w:eastAsia="Times New Roman"/>
          <w:szCs w:val="24"/>
          <w:lang w:eastAsia="de-DE"/>
        </w:rPr>
        <w:t xml:space="preserve">: </w:t>
      </w:r>
    </w:p>
    <w:p w14:paraId="63B8CA08" w14:textId="77777777" w:rsidR="007216F1" w:rsidRPr="00E97F5B" w:rsidRDefault="007216F1" w:rsidP="007216F1">
      <w:pPr>
        <w:spacing w:before="100" w:beforeAutospacing="1" w:after="100" w:afterAutospacing="1" w:line="240" w:lineRule="auto"/>
        <w:rPr>
          <w:rFonts w:eastAsia="Times New Roman"/>
          <w:szCs w:val="24"/>
          <w:lang w:eastAsia="de-DE"/>
        </w:rPr>
      </w:pPr>
      <w:proofErr w:type="spellStart"/>
      <w:r w:rsidRPr="00E97F5B">
        <w:rPr>
          <w:rFonts w:eastAsia="Times New Roman"/>
          <w:szCs w:val="24"/>
          <w:lang w:eastAsia="de-DE"/>
        </w:rPr>
        <w:t>Erschütt’re</w:t>
      </w:r>
      <w:proofErr w:type="spellEnd"/>
      <w:r w:rsidRPr="00E97F5B">
        <w:rPr>
          <w:rFonts w:eastAsia="Times New Roman"/>
          <w:szCs w:val="24"/>
          <w:lang w:eastAsia="de-DE"/>
        </w:rPr>
        <w:t xml:space="preserve"> doch den trägen Sinn,</w:t>
      </w:r>
      <w:r w:rsidRPr="00E97F5B">
        <w:rPr>
          <w:rFonts w:eastAsia="Times New Roman"/>
          <w:szCs w:val="24"/>
          <w:lang w:eastAsia="de-DE"/>
        </w:rPr>
        <w:br/>
        <w:t>Der nichts von Arbeit weiß,</w:t>
      </w:r>
      <w:r w:rsidRPr="00E97F5B">
        <w:rPr>
          <w:rFonts w:eastAsia="Times New Roman"/>
          <w:szCs w:val="24"/>
          <w:lang w:eastAsia="de-DE"/>
        </w:rPr>
        <w:br/>
        <w:t>Und reiß ihn aus der Trägheit hin</w:t>
      </w:r>
      <w:r w:rsidRPr="00E97F5B">
        <w:rPr>
          <w:rFonts w:eastAsia="Times New Roman"/>
          <w:szCs w:val="24"/>
          <w:lang w:eastAsia="de-DE"/>
        </w:rPr>
        <w:br/>
        <w:t xml:space="preserve">Zu Deinem Kampf und Schweiß. </w:t>
      </w:r>
    </w:p>
    <w:p w14:paraId="432B91F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Der Du Dich Deines Vaters Zorn</w:t>
      </w:r>
      <w:r w:rsidRPr="00E97F5B">
        <w:rPr>
          <w:rFonts w:eastAsia="Times New Roman"/>
          <w:szCs w:val="24"/>
          <w:lang w:eastAsia="de-DE"/>
        </w:rPr>
        <w:br/>
        <w:t xml:space="preserve">Zum Pfande </w:t>
      </w:r>
      <w:proofErr w:type="spellStart"/>
      <w:r w:rsidRPr="00E97F5B">
        <w:rPr>
          <w:rFonts w:eastAsia="Times New Roman"/>
          <w:szCs w:val="24"/>
          <w:lang w:eastAsia="de-DE"/>
        </w:rPr>
        <w:t>eingetan</w:t>
      </w:r>
      <w:proofErr w:type="spellEnd"/>
      <w:r w:rsidRPr="00E97F5B">
        <w:rPr>
          <w:rFonts w:eastAsia="Times New Roman"/>
          <w:szCs w:val="24"/>
          <w:lang w:eastAsia="de-DE"/>
        </w:rPr>
        <w:t>,</w:t>
      </w:r>
      <w:r w:rsidRPr="00E97F5B">
        <w:rPr>
          <w:rFonts w:eastAsia="Times New Roman"/>
          <w:szCs w:val="24"/>
          <w:lang w:eastAsia="de-DE"/>
        </w:rPr>
        <w:br/>
        <w:t xml:space="preserve">Nimm uns, aus Deinem Geist </w:t>
      </w:r>
      <w:proofErr w:type="spellStart"/>
      <w:r w:rsidRPr="00E97F5B">
        <w:rPr>
          <w:rFonts w:eastAsia="Times New Roman"/>
          <w:szCs w:val="24"/>
          <w:lang w:eastAsia="de-DE"/>
        </w:rPr>
        <w:t>gebor’n</w:t>
      </w:r>
      <w:proofErr w:type="spellEnd"/>
      <w:r w:rsidRPr="00E97F5B">
        <w:rPr>
          <w:rFonts w:eastAsia="Times New Roman"/>
          <w:szCs w:val="24"/>
          <w:lang w:eastAsia="de-DE"/>
        </w:rPr>
        <w:t>,</w:t>
      </w:r>
      <w:r w:rsidRPr="00E97F5B">
        <w:rPr>
          <w:rFonts w:eastAsia="Times New Roman"/>
          <w:szCs w:val="24"/>
          <w:lang w:eastAsia="de-DE"/>
        </w:rPr>
        <w:br/>
        <w:t>Zum Gegenpfande an.</w:t>
      </w:r>
    </w:p>
    <w:p w14:paraId="798B75B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War zu der Herrlichkeit die Schmach</w:t>
      </w:r>
      <w:r w:rsidRPr="00E97F5B">
        <w:rPr>
          <w:rFonts w:eastAsia="Times New Roman"/>
          <w:szCs w:val="24"/>
          <w:lang w:eastAsia="de-DE"/>
        </w:rPr>
        <w:br/>
        <w:t>Dein ordentlicher Weg:</w:t>
      </w:r>
      <w:r w:rsidRPr="00E97F5B">
        <w:rPr>
          <w:rFonts w:eastAsia="Times New Roman"/>
          <w:szCs w:val="24"/>
          <w:lang w:eastAsia="de-DE"/>
        </w:rPr>
        <w:br/>
        <w:t>So geht Dir Deine Herde nach</w:t>
      </w:r>
      <w:r w:rsidRPr="00E97F5B">
        <w:rPr>
          <w:rFonts w:eastAsia="Times New Roman"/>
          <w:szCs w:val="24"/>
          <w:lang w:eastAsia="de-DE"/>
        </w:rPr>
        <w:br/>
        <w:t xml:space="preserve">Auch nur auf diesem Steg. </w:t>
      </w:r>
    </w:p>
    <w:p w14:paraId="7630B8A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Gekreuzigter, den Seine Lieb‘</w:t>
      </w:r>
      <w:r w:rsidRPr="00E97F5B">
        <w:rPr>
          <w:rFonts w:eastAsia="Times New Roman"/>
          <w:szCs w:val="24"/>
          <w:lang w:eastAsia="de-DE"/>
        </w:rPr>
        <w:br/>
        <w:t>Bis in den Tod geführt,</w:t>
      </w:r>
      <w:r w:rsidRPr="00E97F5B">
        <w:rPr>
          <w:rFonts w:eastAsia="Times New Roman"/>
          <w:szCs w:val="24"/>
          <w:lang w:eastAsia="de-DE"/>
        </w:rPr>
        <w:br/>
        <w:t>Ach! würd‘ auch unser Liebestrieb</w:t>
      </w:r>
      <w:r w:rsidRPr="00E97F5B">
        <w:rPr>
          <w:rFonts w:eastAsia="Times New Roman"/>
          <w:szCs w:val="24"/>
          <w:lang w:eastAsia="de-DE"/>
        </w:rPr>
        <w:br/>
        <w:t xml:space="preserve">Zum Tode treu verspürt! </w:t>
      </w:r>
    </w:p>
    <w:p w14:paraId="462925E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Drum </w:t>
      </w:r>
      <w:proofErr w:type="spellStart"/>
      <w:r w:rsidRPr="00E97F5B">
        <w:rPr>
          <w:rFonts w:eastAsia="Times New Roman"/>
          <w:szCs w:val="24"/>
          <w:lang w:eastAsia="de-DE"/>
        </w:rPr>
        <w:t>leit</w:t>
      </w:r>
      <w:proofErr w:type="spellEnd"/>
      <w:r w:rsidRPr="00E97F5B">
        <w:rPr>
          <w:rFonts w:eastAsia="Times New Roman"/>
          <w:szCs w:val="24"/>
          <w:lang w:eastAsia="de-DE"/>
        </w:rPr>
        <w:t>‘ auf Deiner Leidensbahn</w:t>
      </w:r>
      <w:r w:rsidRPr="00E97F5B">
        <w:rPr>
          <w:rFonts w:eastAsia="Times New Roman"/>
          <w:szCs w:val="24"/>
          <w:lang w:eastAsia="de-DE"/>
        </w:rPr>
        <w:br/>
        <w:t>Uns selber an der Hand,</w:t>
      </w:r>
      <w:r w:rsidRPr="00E97F5B">
        <w:rPr>
          <w:rFonts w:eastAsia="Times New Roman"/>
          <w:szCs w:val="24"/>
          <w:lang w:eastAsia="de-DE"/>
        </w:rPr>
        <w:br/>
        <w:t>Weil dort nur mitregieren kann,</w:t>
      </w:r>
      <w:r w:rsidRPr="00E97F5B">
        <w:rPr>
          <w:rFonts w:eastAsia="Times New Roman"/>
          <w:szCs w:val="24"/>
          <w:lang w:eastAsia="de-DE"/>
        </w:rPr>
        <w:br/>
        <w:t xml:space="preserve">Wer hier mitüberwand! </w:t>
      </w:r>
    </w:p>
    <w:p w14:paraId="339FE829" w14:textId="77777777" w:rsidR="007216F1" w:rsidRPr="00E97F5B" w:rsidRDefault="007216F1" w:rsidP="007216F1">
      <w:pPr>
        <w:pStyle w:val="berschrift1"/>
      </w:pPr>
      <w:r w:rsidRPr="00E97F5B">
        <w:t>Mein unschätzbarstes Gut</w:t>
      </w:r>
    </w:p>
    <w:p w14:paraId="189A2D30" w14:textId="248D73EA"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Mein unschätzbarstes Gut</w:t>
      </w:r>
      <w:r w:rsidRPr="00E97F5B">
        <w:rPr>
          <w:rFonts w:eastAsia="Times New Roman"/>
          <w:szCs w:val="24"/>
          <w:lang w:eastAsia="de-DE"/>
        </w:rPr>
        <w:br/>
        <w:t>Bis zum Vollendungssaale</w:t>
      </w:r>
      <w:r w:rsidRPr="00E97F5B">
        <w:rPr>
          <w:rFonts w:eastAsia="Times New Roman"/>
          <w:szCs w:val="24"/>
          <w:lang w:eastAsia="de-DE"/>
        </w:rPr>
        <w:br/>
        <w:t>Ist Jesu Leib und Blut</w:t>
      </w:r>
      <w:r w:rsidRPr="00E97F5B">
        <w:rPr>
          <w:rFonts w:eastAsia="Times New Roman"/>
          <w:szCs w:val="24"/>
          <w:lang w:eastAsia="de-DE"/>
        </w:rPr>
        <w:br/>
        <w:t xml:space="preserve">Im </w:t>
      </w:r>
      <w:proofErr w:type="spellStart"/>
      <w:r w:rsidRPr="00E97F5B">
        <w:rPr>
          <w:rFonts w:eastAsia="Times New Roman"/>
          <w:szCs w:val="24"/>
          <w:lang w:eastAsia="de-DE"/>
        </w:rPr>
        <w:t>heil</w:t>
      </w:r>
      <w:r w:rsidR="005A6ACE">
        <w:rPr>
          <w:rFonts w:eastAsia="Times New Roman"/>
          <w:szCs w:val="24"/>
          <w:lang w:eastAsia="de-DE"/>
        </w:rPr>
        <w:t>‘</w:t>
      </w:r>
      <w:r w:rsidRPr="00E97F5B">
        <w:rPr>
          <w:rFonts w:eastAsia="Times New Roman"/>
          <w:szCs w:val="24"/>
          <w:lang w:eastAsia="de-DE"/>
        </w:rPr>
        <w:t>gen</w:t>
      </w:r>
      <w:proofErr w:type="spellEnd"/>
      <w:r w:rsidRPr="00E97F5B">
        <w:rPr>
          <w:rFonts w:eastAsia="Times New Roman"/>
          <w:szCs w:val="24"/>
          <w:lang w:eastAsia="de-DE"/>
        </w:rPr>
        <w:t xml:space="preserve"> Abendmahle.</w:t>
      </w:r>
      <w:r w:rsidRPr="00E97F5B">
        <w:rPr>
          <w:rFonts w:eastAsia="Times New Roman"/>
          <w:szCs w:val="24"/>
          <w:lang w:eastAsia="de-DE"/>
        </w:rPr>
        <w:br/>
        <w:t>Weil aber diese Gnad‘</w:t>
      </w:r>
      <w:r w:rsidRPr="00E97F5B">
        <w:rPr>
          <w:rFonts w:eastAsia="Times New Roman"/>
          <w:szCs w:val="24"/>
          <w:lang w:eastAsia="de-DE"/>
        </w:rPr>
        <w:br/>
        <w:t>In einem Sakrament,</w:t>
      </w:r>
      <w:r w:rsidRPr="00E97F5B">
        <w:rPr>
          <w:rFonts w:eastAsia="Times New Roman"/>
          <w:szCs w:val="24"/>
          <w:lang w:eastAsia="de-DE"/>
        </w:rPr>
        <w:br/>
        <w:t>Das man nicht immer hat,</w:t>
      </w:r>
      <w:r w:rsidRPr="00E97F5B">
        <w:rPr>
          <w:rFonts w:eastAsia="Times New Roman"/>
          <w:szCs w:val="24"/>
          <w:lang w:eastAsia="de-DE"/>
        </w:rPr>
        <w:br/>
        <w:t xml:space="preserve">Allhier wird </w:t>
      </w:r>
      <w:proofErr w:type="spellStart"/>
      <w:r w:rsidRPr="00E97F5B">
        <w:rPr>
          <w:rFonts w:eastAsia="Times New Roman"/>
          <w:szCs w:val="24"/>
          <w:lang w:eastAsia="de-DE"/>
        </w:rPr>
        <w:t>ausgespendt</w:t>
      </w:r>
      <w:proofErr w:type="spellEnd"/>
      <w:r w:rsidRPr="00E97F5B">
        <w:rPr>
          <w:rFonts w:eastAsia="Times New Roman"/>
          <w:szCs w:val="24"/>
          <w:lang w:eastAsia="de-DE"/>
        </w:rPr>
        <w:t>:</w:t>
      </w:r>
    </w:p>
    <w:p w14:paraId="6DC4381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So lass ich mir derweil,</w:t>
      </w:r>
      <w:r w:rsidRPr="00E97F5B">
        <w:rPr>
          <w:rFonts w:eastAsia="Times New Roman"/>
          <w:szCs w:val="24"/>
          <w:lang w:eastAsia="de-DE"/>
        </w:rPr>
        <w:br/>
        <w:t>Im Schlafen und im Wachen,</w:t>
      </w:r>
      <w:r w:rsidRPr="00E97F5B">
        <w:rPr>
          <w:rFonts w:eastAsia="Times New Roman"/>
          <w:szCs w:val="24"/>
          <w:lang w:eastAsia="de-DE"/>
        </w:rPr>
        <w:br/>
        <w:t>Auf andre Art sein Heil</w:t>
      </w:r>
      <w:r w:rsidRPr="00E97F5B">
        <w:rPr>
          <w:rFonts w:eastAsia="Times New Roman"/>
          <w:szCs w:val="24"/>
          <w:lang w:eastAsia="de-DE"/>
        </w:rPr>
        <w:br/>
        <w:t>Durch ihn genießbar machen.</w:t>
      </w:r>
      <w:r w:rsidRPr="00E97F5B">
        <w:rPr>
          <w:rFonts w:eastAsia="Times New Roman"/>
          <w:szCs w:val="24"/>
          <w:lang w:eastAsia="de-DE"/>
        </w:rPr>
        <w:br/>
        <w:t>Mein Glaube lebt davon,</w:t>
      </w:r>
      <w:r w:rsidRPr="00E97F5B">
        <w:rPr>
          <w:rFonts w:eastAsia="Times New Roman"/>
          <w:szCs w:val="24"/>
          <w:lang w:eastAsia="de-DE"/>
        </w:rPr>
        <w:br/>
        <w:t xml:space="preserve">So mit ihm </w:t>
      </w:r>
      <w:proofErr w:type="spellStart"/>
      <w:r w:rsidRPr="00E97F5B">
        <w:rPr>
          <w:rFonts w:eastAsia="Times New Roman"/>
          <w:szCs w:val="24"/>
          <w:lang w:eastAsia="de-DE"/>
        </w:rPr>
        <w:t>umzugehn</w:t>
      </w:r>
      <w:proofErr w:type="spellEnd"/>
      <w:r w:rsidRPr="00E97F5B">
        <w:rPr>
          <w:rFonts w:eastAsia="Times New Roman"/>
          <w:szCs w:val="24"/>
          <w:lang w:eastAsia="de-DE"/>
        </w:rPr>
        <w:t>,</w:t>
      </w:r>
      <w:r w:rsidRPr="00E97F5B">
        <w:rPr>
          <w:rFonts w:eastAsia="Times New Roman"/>
          <w:szCs w:val="24"/>
          <w:lang w:eastAsia="de-DE"/>
        </w:rPr>
        <w:br/>
        <w:t>Als hätt ich in Person</w:t>
      </w:r>
      <w:r w:rsidRPr="00E97F5B">
        <w:rPr>
          <w:rFonts w:eastAsia="Times New Roman"/>
          <w:szCs w:val="24"/>
          <w:lang w:eastAsia="de-DE"/>
        </w:rPr>
        <w:br/>
        <w:t xml:space="preserve">Ihn vor den Augen </w:t>
      </w:r>
      <w:proofErr w:type="spellStart"/>
      <w:r w:rsidRPr="00E97F5B">
        <w:rPr>
          <w:rFonts w:eastAsia="Times New Roman"/>
          <w:szCs w:val="24"/>
          <w:lang w:eastAsia="de-DE"/>
        </w:rPr>
        <w:t>stehn</w:t>
      </w:r>
      <w:proofErr w:type="spellEnd"/>
      <w:r w:rsidRPr="00E97F5B">
        <w:rPr>
          <w:rFonts w:eastAsia="Times New Roman"/>
          <w:szCs w:val="24"/>
          <w:lang w:eastAsia="de-DE"/>
        </w:rPr>
        <w:t>.</w:t>
      </w:r>
    </w:p>
    <w:p w14:paraId="1BA7D5C5" w14:textId="77777777" w:rsidR="007216F1" w:rsidRPr="00E97F5B" w:rsidRDefault="007216F1" w:rsidP="007216F1">
      <w:pPr>
        <w:pStyle w:val="berschrift1"/>
      </w:pPr>
      <w:r w:rsidRPr="00E97F5B">
        <w:t>Nach eines Thomas Glücke</w:t>
      </w:r>
    </w:p>
    <w:p w14:paraId="10C0A82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Nach eines Thomas Glücke,</w:t>
      </w:r>
      <w:r w:rsidRPr="00E97F5B">
        <w:rPr>
          <w:rFonts w:eastAsia="Times New Roman"/>
          <w:szCs w:val="24"/>
          <w:lang w:eastAsia="de-DE"/>
        </w:rPr>
        <w:br/>
        <w:t>Nur ein paar Augenblicke,</w:t>
      </w:r>
      <w:r w:rsidRPr="00E97F5B">
        <w:rPr>
          <w:rFonts w:eastAsia="Times New Roman"/>
          <w:szCs w:val="24"/>
          <w:lang w:eastAsia="de-DE"/>
        </w:rPr>
        <w:br/>
        <w:t>Dem wollt ich zu Gefallen</w:t>
      </w:r>
      <w:r w:rsidRPr="00E97F5B">
        <w:rPr>
          <w:rFonts w:eastAsia="Times New Roman"/>
          <w:szCs w:val="24"/>
          <w:lang w:eastAsia="de-DE"/>
        </w:rPr>
        <w:br/>
        <w:t>Gern tausend Meilen wallen.</w:t>
      </w:r>
    </w:p>
    <w:p w14:paraId="49FED15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Mich lange Jahre sehnen</w:t>
      </w:r>
      <w:r w:rsidRPr="00E97F5B">
        <w:rPr>
          <w:rFonts w:eastAsia="Times New Roman"/>
          <w:szCs w:val="24"/>
          <w:lang w:eastAsia="de-DE"/>
        </w:rPr>
        <w:br/>
        <w:t>Und viele heiße Tränen</w:t>
      </w:r>
      <w:r w:rsidRPr="00E97F5B">
        <w:rPr>
          <w:rFonts w:eastAsia="Times New Roman"/>
          <w:szCs w:val="24"/>
          <w:lang w:eastAsia="de-DE"/>
        </w:rPr>
        <w:br/>
        <w:t>Aus meinen Augen schütten,</w:t>
      </w:r>
      <w:r w:rsidRPr="00E97F5B">
        <w:rPr>
          <w:rFonts w:eastAsia="Times New Roman"/>
          <w:szCs w:val="24"/>
          <w:lang w:eastAsia="de-DE"/>
        </w:rPr>
        <w:br/>
        <w:t>Wenn er sich ließ erblicken.</w:t>
      </w:r>
    </w:p>
    <w:p w14:paraId="4FB261F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3.) Doch, Herr und Gott, was wähl ich?</w:t>
      </w:r>
      <w:r w:rsidRPr="00E97F5B">
        <w:rPr>
          <w:rFonts w:eastAsia="Times New Roman"/>
          <w:szCs w:val="24"/>
          <w:lang w:eastAsia="de-DE"/>
        </w:rPr>
        <w:br/>
        <w:t>Mach mich im Glauben selig!</w:t>
      </w:r>
      <w:r w:rsidRPr="00E97F5B">
        <w:rPr>
          <w:rFonts w:eastAsia="Times New Roman"/>
          <w:szCs w:val="24"/>
          <w:lang w:eastAsia="de-DE"/>
        </w:rPr>
        <w:br/>
        <w:t>Willst zu das Aug‘ mir binden,</w:t>
      </w:r>
      <w:r w:rsidRPr="00E97F5B">
        <w:rPr>
          <w:rFonts w:eastAsia="Times New Roman"/>
          <w:szCs w:val="24"/>
          <w:lang w:eastAsia="de-DE"/>
        </w:rPr>
        <w:br/>
        <w:t>Das Herz kann doch dich finden.</w:t>
      </w:r>
    </w:p>
    <w:p w14:paraId="0964BBF0" w14:textId="77777777" w:rsidR="007216F1" w:rsidRDefault="007216F1" w:rsidP="007216F1">
      <w:pPr>
        <w:pStyle w:val="berschrift1"/>
      </w:pPr>
      <w:r w:rsidRPr="00E97F5B">
        <w:t>Nach Gnade ist mir weh</w:t>
      </w:r>
    </w:p>
    <w:p w14:paraId="788AA80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Nach Gnade ist mir weh:</w:t>
      </w:r>
      <w:r w:rsidRPr="00E97F5B">
        <w:rPr>
          <w:rFonts w:eastAsia="Times New Roman"/>
          <w:szCs w:val="24"/>
          <w:lang w:eastAsia="de-DE"/>
        </w:rPr>
        <w:br/>
        <w:t>Ich weinte eine See,</w:t>
      </w:r>
      <w:r w:rsidRPr="00E97F5B">
        <w:rPr>
          <w:rFonts w:eastAsia="Times New Roman"/>
          <w:szCs w:val="24"/>
          <w:lang w:eastAsia="de-DE"/>
        </w:rPr>
        <w:br/>
        <w:t>Wenn ich Den nicht wüsste,</w:t>
      </w:r>
      <w:r w:rsidRPr="00E97F5B">
        <w:rPr>
          <w:rFonts w:eastAsia="Times New Roman"/>
          <w:szCs w:val="24"/>
          <w:lang w:eastAsia="de-DE"/>
        </w:rPr>
        <w:br/>
        <w:t>Der Sich für mich hingab,</w:t>
      </w:r>
      <w:r w:rsidRPr="00E97F5B">
        <w:rPr>
          <w:rFonts w:eastAsia="Times New Roman"/>
          <w:szCs w:val="24"/>
          <w:lang w:eastAsia="de-DE"/>
        </w:rPr>
        <w:br/>
        <w:t>Dass Er die Sünden büßte,</w:t>
      </w:r>
      <w:r w:rsidRPr="00E97F5B">
        <w:rPr>
          <w:rFonts w:eastAsia="Times New Roman"/>
          <w:szCs w:val="24"/>
          <w:lang w:eastAsia="de-DE"/>
        </w:rPr>
        <w:br/>
      </w:r>
      <w:proofErr w:type="spellStart"/>
      <w:r w:rsidRPr="00E97F5B">
        <w:rPr>
          <w:rFonts w:eastAsia="Times New Roman"/>
          <w:szCs w:val="24"/>
          <w:lang w:eastAsia="de-DE"/>
        </w:rPr>
        <w:t>Unter’m</w:t>
      </w:r>
      <w:proofErr w:type="spellEnd"/>
      <w:r w:rsidRPr="00E97F5B">
        <w:rPr>
          <w:rFonts w:eastAsia="Times New Roman"/>
          <w:szCs w:val="24"/>
          <w:lang w:eastAsia="de-DE"/>
        </w:rPr>
        <w:t xml:space="preserve"> Richterstab,</w:t>
      </w:r>
      <w:r w:rsidRPr="00E97F5B">
        <w:rPr>
          <w:rFonts w:eastAsia="Times New Roman"/>
          <w:szCs w:val="24"/>
          <w:lang w:eastAsia="de-DE"/>
        </w:rPr>
        <w:br/>
        <w:t>Und zuletzt herab</w:t>
      </w:r>
      <w:r w:rsidRPr="00E97F5B">
        <w:rPr>
          <w:rFonts w:eastAsia="Times New Roman"/>
          <w:szCs w:val="24"/>
          <w:lang w:eastAsia="de-DE"/>
        </w:rPr>
        <w:br/>
        <w:t xml:space="preserve">Bis zum Tod und Grab. </w:t>
      </w:r>
    </w:p>
    <w:p w14:paraId="7A5DC799"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O mein Immanuel!</w:t>
      </w:r>
      <w:r w:rsidRPr="00E97F5B">
        <w:rPr>
          <w:rFonts w:eastAsia="Times New Roman"/>
          <w:szCs w:val="24"/>
          <w:lang w:eastAsia="de-DE"/>
        </w:rPr>
        <w:br/>
        <w:t>Erbarm‘ Dich meiner Seel‘:</w:t>
      </w:r>
      <w:r w:rsidRPr="00E97F5B">
        <w:rPr>
          <w:rFonts w:eastAsia="Times New Roman"/>
          <w:szCs w:val="24"/>
          <w:lang w:eastAsia="de-DE"/>
        </w:rPr>
        <w:br/>
        <w:t>Sie ist freilich blöde,</w:t>
      </w:r>
      <w:r w:rsidRPr="00E97F5B">
        <w:rPr>
          <w:rFonts w:eastAsia="Times New Roman"/>
          <w:szCs w:val="24"/>
          <w:lang w:eastAsia="de-DE"/>
        </w:rPr>
        <w:br/>
        <w:t>Und hat des kein Hehl,</w:t>
      </w:r>
      <w:r w:rsidRPr="00E97F5B">
        <w:rPr>
          <w:rFonts w:eastAsia="Times New Roman"/>
          <w:szCs w:val="24"/>
          <w:lang w:eastAsia="de-DE"/>
        </w:rPr>
        <w:br/>
        <w:t>Denn ach, ihr Ruhm ist schnöde,</w:t>
      </w:r>
      <w:r w:rsidRPr="00E97F5B">
        <w:rPr>
          <w:rFonts w:eastAsia="Times New Roman"/>
          <w:szCs w:val="24"/>
          <w:lang w:eastAsia="de-DE"/>
        </w:rPr>
        <w:br/>
        <w:t>Dass Du, mein HErr Christ,</w:t>
      </w:r>
      <w:r w:rsidRPr="00E97F5B">
        <w:rPr>
          <w:rFonts w:eastAsia="Times New Roman"/>
          <w:szCs w:val="24"/>
          <w:lang w:eastAsia="de-DE"/>
        </w:rPr>
        <w:br/>
        <w:t>Ihr Erlöser bist,</w:t>
      </w:r>
      <w:r w:rsidRPr="00E97F5B">
        <w:rPr>
          <w:rFonts w:eastAsia="Times New Roman"/>
          <w:szCs w:val="24"/>
          <w:lang w:eastAsia="de-DE"/>
        </w:rPr>
        <w:br/>
        <w:t xml:space="preserve">Und sie untreu ist. </w:t>
      </w:r>
    </w:p>
    <w:p w14:paraId="7ABF208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Tät‘ ich das sonst Jemand,</w:t>
      </w:r>
      <w:r w:rsidRPr="00E97F5B">
        <w:rPr>
          <w:rFonts w:eastAsia="Times New Roman"/>
          <w:szCs w:val="24"/>
          <w:lang w:eastAsia="de-DE"/>
        </w:rPr>
        <w:br/>
        <w:t>Was Dir von mir bekannt,</w:t>
      </w:r>
      <w:r w:rsidRPr="00E97F5B">
        <w:rPr>
          <w:rFonts w:eastAsia="Times New Roman"/>
          <w:szCs w:val="24"/>
          <w:lang w:eastAsia="de-DE"/>
        </w:rPr>
        <w:br/>
        <w:t>Wer’s auch immer wäre:</w:t>
      </w:r>
      <w:r w:rsidRPr="00E97F5B">
        <w:rPr>
          <w:rFonts w:eastAsia="Times New Roman"/>
          <w:szCs w:val="24"/>
          <w:lang w:eastAsia="de-DE"/>
        </w:rPr>
        <w:br/>
        <w:t>Sein Eifer würd‘ entbrannt,</w:t>
      </w:r>
      <w:r w:rsidRPr="00E97F5B">
        <w:rPr>
          <w:rFonts w:eastAsia="Times New Roman"/>
          <w:szCs w:val="24"/>
          <w:lang w:eastAsia="de-DE"/>
        </w:rPr>
        <w:br/>
        <w:t>Ich fühlte seine Schwere;</w:t>
      </w:r>
      <w:r w:rsidRPr="00E97F5B">
        <w:rPr>
          <w:rFonts w:eastAsia="Times New Roman"/>
          <w:szCs w:val="24"/>
          <w:lang w:eastAsia="de-DE"/>
        </w:rPr>
        <w:br/>
        <w:t>Das ist’s, was mich nagt,</w:t>
      </w:r>
      <w:r w:rsidRPr="00E97F5B">
        <w:rPr>
          <w:rFonts w:eastAsia="Times New Roman"/>
          <w:szCs w:val="24"/>
          <w:lang w:eastAsia="de-DE"/>
        </w:rPr>
        <w:br/>
        <w:t>Wenn das Lamm Nichts sagt,</w:t>
      </w:r>
      <w:r w:rsidRPr="00E97F5B">
        <w:rPr>
          <w:rFonts w:eastAsia="Times New Roman"/>
          <w:szCs w:val="24"/>
          <w:lang w:eastAsia="de-DE"/>
        </w:rPr>
        <w:br/>
        <w:t xml:space="preserve">Und sich nicht beklagt. </w:t>
      </w:r>
    </w:p>
    <w:p w14:paraId="114EF2A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Lasst alle Langmut gleich</w:t>
      </w:r>
      <w:r w:rsidRPr="00E97F5B">
        <w:rPr>
          <w:rFonts w:eastAsia="Times New Roman"/>
          <w:szCs w:val="24"/>
          <w:lang w:eastAsia="de-DE"/>
        </w:rPr>
        <w:br/>
        <w:t>Im ganzen Gnadenreich,</w:t>
      </w:r>
      <w:r w:rsidRPr="00E97F5B">
        <w:rPr>
          <w:rFonts w:eastAsia="Times New Roman"/>
          <w:szCs w:val="24"/>
          <w:lang w:eastAsia="de-DE"/>
        </w:rPr>
        <w:br/>
        <w:t>Bei den Nationen,</w:t>
      </w:r>
      <w:r w:rsidRPr="00E97F5B">
        <w:rPr>
          <w:rFonts w:eastAsia="Times New Roman"/>
          <w:szCs w:val="24"/>
          <w:lang w:eastAsia="de-DE"/>
        </w:rPr>
        <w:br/>
        <w:t>Ja unter Gottes Zeug,</w:t>
      </w:r>
      <w:r w:rsidRPr="00E97F5B">
        <w:rPr>
          <w:rFonts w:eastAsia="Times New Roman"/>
          <w:szCs w:val="24"/>
          <w:lang w:eastAsia="de-DE"/>
        </w:rPr>
        <w:br/>
        <w:t>In Einem Herzen wohnen,</w:t>
      </w:r>
      <w:r w:rsidRPr="00E97F5B">
        <w:rPr>
          <w:rFonts w:eastAsia="Times New Roman"/>
          <w:szCs w:val="24"/>
          <w:lang w:eastAsia="de-DE"/>
        </w:rPr>
        <w:br/>
        <w:t xml:space="preserve">Ach, ihr guten </w:t>
      </w:r>
      <w:proofErr w:type="spellStart"/>
      <w:r w:rsidRPr="00E97F5B">
        <w:rPr>
          <w:rFonts w:eastAsia="Times New Roman"/>
          <w:szCs w:val="24"/>
          <w:lang w:eastAsia="de-DE"/>
        </w:rPr>
        <w:t>Leut</w:t>
      </w:r>
      <w:proofErr w:type="spellEnd"/>
      <w:r w:rsidRPr="00E97F5B">
        <w:rPr>
          <w:rFonts w:eastAsia="Times New Roman"/>
          <w:szCs w:val="24"/>
          <w:lang w:eastAsia="de-DE"/>
        </w:rPr>
        <w:t>‘,</w:t>
      </w:r>
      <w:r w:rsidRPr="00E97F5B">
        <w:rPr>
          <w:rFonts w:eastAsia="Times New Roman"/>
          <w:szCs w:val="24"/>
          <w:lang w:eastAsia="de-DE"/>
        </w:rPr>
        <w:br/>
        <w:t>Seine Lindigkeit</w:t>
      </w:r>
      <w:r w:rsidRPr="00E97F5B">
        <w:rPr>
          <w:rFonts w:eastAsia="Times New Roman"/>
          <w:szCs w:val="24"/>
          <w:lang w:eastAsia="de-DE"/>
        </w:rPr>
        <w:br/>
        <w:t xml:space="preserve">Übertrifft sie weit. </w:t>
      </w:r>
    </w:p>
    <w:p w14:paraId="1CC0631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O der getreue Mann!</w:t>
      </w:r>
      <w:r w:rsidRPr="00E97F5B">
        <w:rPr>
          <w:rFonts w:eastAsia="Times New Roman"/>
          <w:szCs w:val="24"/>
          <w:lang w:eastAsia="de-DE"/>
        </w:rPr>
        <w:br/>
        <w:t>Er lässt mich nicht im Bann;</w:t>
      </w:r>
      <w:r w:rsidRPr="00E97F5B">
        <w:rPr>
          <w:rFonts w:eastAsia="Times New Roman"/>
          <w:szCs w:val="24"/>
          <w:lang w:eastAsia="de-DE"/>
        </w:rPr>
        <w:br/>
        <w:t>Er bedenkt’s in Liebe,</w:t>
      </w:r>
      <w:r w:rsidRPr="00E97F5B">
        <w:rPr>
          <w:rFonts w:eastAsia="Times New Roman"/>
          <w:szCs w:val="24"/>
          <w:lang w:eastAsia="de-DE"/>
        </w:rPr>
        <w:br/>
        <w:t>Dass ich Nichts selber kann,</w:t>
      </w:r>
      <w:r w:rsidRPr="00E97F5B">
        <w:rPr>
          <w:rFonts w:eastAsia="Times New Roman"/>
          <w:szCs w:val="24"/>
          <w:lang w:eastAsia="de-DE"/>
        </w:rPr>
        <w:br/>
        <w:t>Und doch gern bei Ihm bliebe:</w:t>
      </w:r>
      <w:r w:rsidRPr="00E97F5B">
        <w:rPr>
          <w:rFonts w:eastAsia="Times New Roman"/>
          <w:szCs w:val="24"/>
          <w:lang w:eastAsia="de-DE"/>
        </w:rPr>
        <w:br/>
        <w:t>Der für Feinde bat,</w:t>
      </w:r>
      <w:r w:rsidRPr="00E97F5B">
        <w:rPr>
          <w:rFonts w:eastAsia="Times New Roman"/>
          <w:szCs w:val="24"/>
          <w:lang w:eastAsia="de-DE"/>
        </w:rPr>
        <w:br/>
        <w:t>Und Sein Volk vertrat,</w:t>
      </w:r>
      <w:r w:rsidRPr="00E97F5B">
        <w:rPr>
          <w:rFonts w:eastAsia="Times New Roman"/>
          <w:szCs w:val="24"/>
          <w:lang w:eastAsia="de-DE"/>
        </w:rPr>
        <w:br/>
        <w:t xml:space="preserve">Weiß ja immer Rat. </w:t>
      </w:r>
    </w:p>
    <w:p w14:paraId="1BA5279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Lieb‘ ist Sein Element,</w:t>
      </w:r>
      <w:r w:rsidRPr="00E97F5B">
        <w:rPr>
          <w:rFonts w:eastAsia="Times New Roman"/>
          <w:szCs w:val="24"/>
          <w:lang w:eastAsia="de-DE"/>
        </w:rPr>
        <w:br/>
        <w:t>Den man den Treuen nennt;</w:t>
      </w:r>
      <w:r w:rsidRPr="00E97F5B">
        <w:rPr>
          <w:rFonts w:eastAsia="Times New Roman"/>
          <w:szCs w:val="24"/>
          <w:lang w:eastAsia="de-DE"/>
        </w:rPr>
        <w:br/>
        <w:t>Ich bin eine Seele,</w:t>
      </w:r>
      <w:r w:rsidRPr="00E97F5B">
        <w:rPr>
          <w:rFonts w:eastAsia="Times New Roman"/>
          <w:szCs w:val="24"/>
          <w:lang w:eastAsia="de-DE"/>
        </w:rPr>
        <w:br/>
        <w:t xml:space="preserve">An die Er Alles </w:t>
      </w:r>
      <w:proofErr w:type="spellStart"/>
      <w:r w:rsidRPr="00E97F5B">
        <w:rPr>
          <w:rFonts w:eastAsia="Times New Roman"/>
          <w:szCs w:val="24"/>
          <w:lang w:eastAsia="de-DE"/>
        </w:rPr>
        <w:t>wend’t</w:t>
      </w:r>
      <w:proofErr w:type="spellEnd"/>
      <w:r w:rsidRPr="00E97F5B">
        <w:rPr>
          <w:rFonts w:eastAsia="Times New Roman"/>
          <w:szCs w:val="24"/>
          <w:lang w:eastAsia="de-DE"/>
        </w:rPr>
        <w:t>;</w:t>
      </w:r>
      <w:r w:rsidRPr="00E97F5B">
        <w:rPr>
          <w:rFonts w:eastAsia="Times New Roman"/>
          <w:szCs w:val="24"/>
          <w:lang w:eastAsia="de-DE"/>
        </w:rPr>
        <w:br/>
        <w:t>Anstatt dass ich mich quäle,</w:t>
      </w:r>
      <w:r w:rsidRPr="00E97F5B">
        <w:rPr>
          <w:rFonts w:eastAsia="Times New Roman"/>
          <w:szCs w:val="24"/>
          <w:lang w:eastAsia="de-DE"/>
        </w:rPr>
        <w:br/>
        <w:t>Bleib‘ ich in der Ruh‘,</w:t>
      </w:r>
      <w:r w:rsidRPr="00E97F5B">
        <w:rPr>
          <w:rFonts w:eastAsia="Times New Roman"/>
          <w:szCs w:val="24"/>
          <w:lang w:eastAsia="de-DE"/>
        </w:rPr>
        <w:br/>
        <w:t xml:space="preserve">Und </w:t>
      </w:r>
      <w:proofErr w:type="spellStart"/>
      <w:r w:rsidRPr="00E97F5B">
        <w:rPr>
          <w:rFonts w:eastAsia="Times New Roman"/>
          <w:szCs w:val="24"/>
          <w:lang w:eastAsia="de-DE"/>
        </w:rPr>
        <w:t>seh</w:t>
      </w:r>
      <w:proofErr w:type="spellEnd"/>
      <w:r w:rsidRPr="00E97F5B">
        <w:rPr>
          <w:rFonts w:eastAsia="Times New Roman"/>
          <w:szCs w:val="24"/>
          <w:lang w:eastAsia="de-DE"/>
        </w:rPr>
        <w:t>‘ Ihm nur zu,</w:t>
      </w:r>
      <w:r w:rsidRPr="00E97F5B">
        <w:rPr>
          <w:rFonts w:eastAsia="Times New Roman"/>
          <w:szCs w:val="24"/>
          <w:lang w:eastAsia="de-DE"/>
        </w:rPr>
        <w:br/>
        <w:t xml:space="preserve">Was Er Gutes tu‘. </w:t>
      </w:r>
    </w:p>
    <w:p w14:paraId="29ECB05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Wer sollte nun von mir</w:t>
      </w:r>
      <w:r w:rsidRPr="00E97F5B">
        <w:rPr>
          <w:rFonts w:eastAsia="Times New Roman"/>
          <w:szCs w:val="24"/>
          <w:lang w:eastAsia="de-DE"/>
        </w:rPr>
        <w:br/>
        <w:t>Nicht lauter Gutes hier</w:t>
      </w:r>
      <w:r w:rsidRPr="00E97F5B">
        <w:rPr>
          <w:rFonts w:eastAsia="Times New Roman"/>
          <w:szCs w:val="24"/>
          <w:lang w:eastAsia="de-DE"/>
        </w:rPr>
        <w:br/>
        <w:t>In der Zeit erwarten?</w:t>
      </w:r>
      <w:r w:rsidRPr="00E97F5B">
        <w:rPr>
          <w:rFonts w:eastAsia="Times New Roman"/>
          <w:szCs w:val="24"/>
          <w:lang w:eastAsia="de-DE"/>
        </w:rPr>
        <w:br/>
        <w:t>Und was für Pracht und Zier</w:t>
      </w:r>
      <w:r w:rsidRPr="00E97F5B">
        <w:rPr>
          <w:rFonts w:eastAsia="Times New Roman"/>
          <w:szCs w:val="24"/>
          <w:lang w:eastAsia="de-DE"/>
        </w:rPr>
        <w:br/>
        <w:t>Von meines Herzens Garten?</w:t>
      </w:r>
      <w:r w:rsidRPr="00E97F5B">
        <w:rPr>
          <w:rFonts w:eastAsia="Times New Roman"/>
          <w:szCs w:val="24"/>
          <w:lang w:eastAsia="de-DE"/>
        </w:rPr>
        <w:br/>
        <w:t>Aber kümmerlich</w:t>
      </w:r>
      <w:r w:rsidRPr="00E97F5B">
        <w:rPr>
          <w:rFonts w:eastAsia="Times New Roman"/>
          <w:szCs w:val="24"/>
          <w:lang w:eastAsia="de-DE"/>
        </w:rPr>
        <w:br/>
        <w:t>Grünt es kaum für Dich;</w:t>
      </w:r>
      <w:r w:rsidRPr="00E97F5B">
        <w:rPr>
          <w:rFonts w:eastAsia="Times New Roman"/>
          <w:szCs w:val="24"/>
          <w:lang w:eastAsia="de-DE"/>
        </w:rPr>
        <w:br/>
        <w:t xml:space="preserve">Ach, wie schäm‘ ich mich! </w:t>
      </w:r>
    </w:p>
    <w:p w14:paraId="78359CF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Mit mir zufrieden sein,</w:t>
      </w:r>
      <w:r w:rsidRPr="00E97F5B">
        <w:rPr>
          <w:rFonts w:eastAsia="Times New Roman"/>
          <w:szCs w:val="24"/>
          <w:lang w:eastAsia="de-DE"/>
        </w:rPr>
        <w:br/>
        <w:t>Das ist unmöglich, nein!</w:t>
      </w:r>
      <w:r w:rsidRPr="00E97F5B">
        <w:rPr>
          <w:rFonts w:eastAsia="Times New Roman"/>
          <w:szCs w:val="24"/>
          <w:lang w:eastAsia="de-DE"/>
        </w:rPr>
        <w:br/>
        <w:t>Zu dem Vater sagen:</w:t>
      </w:r>
      <w:r w:rsidRPr="00E97F5B">
        <w:rPr>
          <w:rFonts w:eastAsia="Times New Roman"/>
          <w:szCs w:val="24"/>
          <w:lang w:eastAsia="de-DE"/>
        </w:rPr>
        <w:br/>
        <w:t>Die Seele hält sich fein;</w:t>
      </w:r>
      <w:r w:rsidRPr="00E97F5B">
        <w:rPr>
          <w:rFonts w:eastAsia="Times New Roman"/>
          <w:szCs w:val="24"/>
          <w:lang w:eastAsia="de-DE"/>
        </w:rPr>
        <w:br/>
        <w:t>Und wenn der Feind wird klagen,</w:t>
      </w:r>
      <w:r w:rsidRPr="00E97F5B">
        <w:rPr>
          <w:rFonts w:eastAsia="Times New Roman"/>
          <w:szCs w:val="24"/>
          <w:lang w:eastAsia="de-DE"/>
        </w:rPr>
        <w:br/>
        <w:t>Zeugen im Gericht,</w:t>
      </w:r>
      <w:r w:rsidRPr="00E97F5B">
        <w:rPr>
          <w:rFonts w:eastAsia="Times New Roman"/>
          <w:szCs w:val="24"/>
          <w:lang w:eastAsia="de-DE"/>
        </w:rPr>
        <w:br/>
        <w:t xml:space="preserve">Wie ich </w:t>
      </w:r>
      <w:proofErr w:type="spellStart"/>
      <w:r w:rsidRPr="00E97F5B">
        <w:rPr>
          <w:rFonts w:eastAsia="Times New Roman"/>
          <w:szCs w:val="24"/>
          <w:lang w:eastAsia="de-DE"/>
        </w:rPr>
        <w:t>wandl</w:t>
      </w:r>
      <w:proofErr w:type="spellEnd"/>
      <w:r w:rsidRPr="00E97F5B">
        <w:rPr>
          <w:rFonts w:eastAsia="Times New Roman"/>
          <w:szCs w:val="24"/>
          <w:lang w:eastAsia="de-DE"/>
        </w:rPr>
        <w:t>‘ im Licht:</w:t>
      </w:r>
      <w:r w:rsidRPr="00E97F5B">
        <w:rPr>
          <w:rFonts w:eastAsia="Times New Roman"/>
          <w:szCs w:val="24"/>
          <w:lang w:eastAsia="de-DE"/>
        </w:rPr>
        <w:br/>
        <w:t xml:space="preserve">Ach, das kannst Du nicht! </w:t>
      </w:r>
    </w:p>
    <w:p w14:paraId="3BD3CC1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Verklagt bin ich gewiss,</w:t>
      </w:r>
      <w:r w:rsidRPr="00E97F5B">
        <w:rPr>
          <w:rFonts w:eastAsia="Times New Roman"/>
          <w:szCs w:val="24"/>
          <w:lang w:eastAsia="de-DE"/>
        </w:rPr>
        <w:br/>
        <w:t>Und über das und dies,</w:t>
      </w:r>
      <w:r w:rsidRPr="00E97F5B">
        <w:rPr>
          <w:rFonts w:eastAsia="Times New Roman"/>
          <w:szCs w:val="24"/>
          <w:lang w:eastAsia="de-DE"/>
        </w:rPr>
        <w:br/>
        <w:t xml:space="preserve">Mehr noch als ich </w:t>
      </w:r>
      <w:proofErr w:type="spellStart"/>
      <w:r w:rsidRPr="00E97F5B">
        <w:rPr>
          <w:rFonts w:eastAsia="Times New Roman"/>
          <w:szCs w:val="24"/>
          <w:lang w:eastAsia="de-DE"/>
        </w:rPr>
        <w:t>gläube</w:t>
      </w:r>
      <w:proofErr w:type="spellEnd"/>
      <w:r w:rsidRPr="00E97F5B">
        <w:rPr>
          <w:rFonts w:eastAsia="Times New Roman"/>
          <w:szCs w:val="24"/>
          <w:lang w:eastAsia="de-DE"/>
        </w:rPr>
        <w:t>:</w:t>
      </w:r>
      <w:r w:rsidRPr="00E97F5B">
        <w:rPr>
          <w:rFonts w:eastAsia="Times New Roman"/>
          <w:szCs w:val="24"/>
          <w:lang w:eastAsia="de-DE"/>
        </w:rPr>
        <w:br/>
        <w:t>Wie, trittst Du vor den Riss,</w:t>
      </w:r>
      <w:r w:rsidRPr="00E97F5B">
        <w:rPr>
          <w:rFonts w:eastAsia="Times New Roman"/>
          <w:szCs w:val="24"/>
          <w:lang w:eastAsia="de-DE"/>
        </w:rPr>
        <w:br/>
        <w:t>Und hilfst dem Glied am Leibe?</w:t>
      </w:r>
      <w:r w:rsidRPr="00E97F5B">
        <w:rPr>
          <w:rFonts w:eastAsia="Times New Roman"/>
          <w:szCs w:val="24"/>
          <w:lang w:eastAsia="de-DE"/>
        </w:rPr>
        <w:br/>
        <w:t>Gib mir von dem Thron,</w:t>
      </w:r>
      <w:r w:rsidRPr="00E97F5B">
        <w:rPr>
          <w:rFonts w:eastAsia="Times New Roman"/>
          <w:szCs w:val="24"/>
          <w:lang w:eastAsia="de-DE"/>
        </w:rPr>
        <w:br/>
        <w:t>Jesu, Gottes Sohn,</w:t>
      </w:r>
      <w:r w:rsidRPr="00E97F5B">
        <w:rPr>
          <w:rFonts w:eastAsia="Times New Roman"/>
          <w:szCs w:val="24"/>
          <w:lang w:eastAsia="de-DE"/>
        </w:rPr>
        <w:br/>
        <w:t xml:space="preserve">Absolution! </w:t>
      </w:r>
    </w:p>
    <w:p w14:paraId="474A04F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Nun, Jesu Jehova!</w:t>
      </w:r>
      <w:r w:rsidRPr="00E97F5B">
        <w:rPr>
          <w:rFonts w:eastAsia="Times New Roman"/>
          <w:szCs w:val="24"/>
          <w:lang w:eastAsia="de-DE"/>
        </w:rPr>
        <w:br/>
        <w:t>Ich stehe wirklich da,</w:t>
      </w:r>
      <w:r w:rsidRPr="00E97F5B">
        <w:rPr>
          <w:rFonts w:eastAsia="Times New Roman"/>
          <w:szCs w:val="24"/>
          <w:lang w:eastAsia="de-DE"/>
        </w:rPr>
        <w:br/>
        <w:t>Und besteh‘ in Schande,</w:t>
      </w:r>
      <w:r w:rsidRPr="00E97F5B">
        <w:rPr>
          <w:rFonts w:eastAsia="Times New Roman"/>
          <w:szCs w:val="24"/>
          <w:lang w:eastAsia="de-DE"/>
        </w:rPr>
        <w:br/>
        <w:t>Du Selber weißt es ja,</w:t>
      </w:r>
      <w:r w:rsidRPr="00E97F5B">
        <w:rPr>
          <w:rFonts w:eastAsia="Times New Roman"/>
          <w:szCs w:val="24"/>
          <w:lang w:eastAsia="de-DE"/>
        </w:rPr>
        <w:br/>
        <w:t>Mit meinem Zeugenstande:</w:t>
      </w:r>
      <w:r w:rsidRPr="00E97F5B">
        <w:rPr>
          <w:rFonts w:eastAsia="Times New Roman"/>
          <w:szCs w:val="24"/>
          <w:lang w:eastAsia="de-DE"/>
        </w:rPr>
        <w:br/>
        <w:t>Ich hab’s keinen Hehl;</w:t>
      </w:r>
      <w:r w:rsidRPr="00E97F5B">
        <w:rPr>
          <w:rFonts w:eastAsia="Times New Roman"/>
          <w:szCs w:val="24"/>
          <w:lang w:eastAsia="de-DE"/>
        </w:rPr>
        <w:br/>
        <w:t>Bin doch Deine Seel,</w:t>
      </w:r>
      <w:r w:rsidRPr="00E97F5B">
        <w:rPr>
          <w:rFonts w:eastAsia="Times New Roman"/>
          <w:szCs w:val="24"/>
          <w:lang w:eastAsia="de-DE"/>
        </w:rPr>
        <w:br/>
        <w:t xml:space="preserve">Mein Immanuel. </w:t>
      </w:r>
    </w:p>
    <w:p w14:paraId="7DAC894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O mein Immanuel!</w:t>
      </w:r>
      <w:r w:rsidRPr="00E97F5B">
        <w:rPr>
          <w:rFonts w:eastAsia="Times New Roman"/>
          <w:szCs w:val="24"/>
          <w:lang w:eastAsia="de-DE"/>
        </w:rPr>
        <w:br/>
      </w:r>
      <w:proofErr w:type="spellStart"/>
      <w:r w:rsidRPr="00E97F5B">
        <w:rPr>
          <w:rFonts w:eastAsia="Times New Roman"/>
          <w:szCs w:val="24"/>
          <w:lang w:eastAsia="de-DE"/>
        </w:rPr>
        <w:t>Gesegne</w:t>
      </w:r>
      <w:proofErr w:type="spellEnd"/>
      <w:r w:rsidRPr="00E97F5B">
        <w:rPr>
          <w:rFonts w:eastAsia="Times New Roman"/>
          <w:szCs w:val="24"/>
          <w:lang w:eastAsia="de-DE"/>
        </w:rPr>
        <w:t xml:space="preserve"> meine Seel,</w:t>
      </w:r>
      <w:r w:rsidRPr="00E97F5B">
        <w:rPr>
          <w:rFonts w:eastAsia="Times New Roman"/>
          <w:szCs w:val="24"/>
          <w:lang w:eastAsia="de-DE"/>
        </w:rPr>
        <w:br/>
        <w:t>Salbe sie mit Gnade,</w:t>
      </w:r>
      <w:r w:rsidRPr="00E97F5B">
        <w:rPr>
          <w:rFonts w:eastAsia="Times New Roman"/>
          <w:szCs w:val="24"/>
          <w:lang w:eastAsia="de-DE"/>
        </w:rPr>
        <w:br/>
        <w:t xml:space="preserve">Und mit dem </w:t>
      </w:r>
      <w:proofErr w:type="spellStart"/>
      <w:r w:rsidRPr="00E97F5B">
        <w:rPr>
          <w:rFonts w:eastAsia="Times New Roman"/>
          <w:szCs w:val="24"/>
          <w:lang w:eastAsia="de-DE"/>
        </w:rPr>
        <w:t>Freudenöl</w:t>
      </w:r>
      <w:proofErr w:type="spellEnd"/>
      <w:r w:rsidRPr="00E97F5B">
        <w:rPr>
          <w:rFonts w:eastAsia="Times New Roman"/>
          <w:szCs w:val="24"/>
          <w:lang w:eastAsia="de-DE"/>
        </w:rPr>
        <w:t>,</w:t>
      </w:r>
      <w:r w:rsidRPr="00E97F5B">
        <w:rPr>
          <w:rFonts w:eastAsia="Times New Roman"/>
          <w:szCs w:val="24"/>
          <w:lang w:eastAsia="de-DE"/>
        </w:rPr>
        <w:br/>
        <w:t>Sprich zu der armen Made:</w:t>
      </w:r>
      <w:r w:rsidRPr="00E97F5B">
        <w:rPr>
          <w:rFonts w:eastAsia="Times New Roman"/>
          <w:szCs w:val="24"/>
          <w:lang w:eastAsia="de-DE"/>
        </w:rPr>
        <w:br/>
        <w:t>„Deine Schmach ist mein,</w:t>
      </w:r>
      <w:r w:rsidRPr="00E97F5B">
        <w:rPr>
          <w:rFonts w:eastAsia="Times New Roman"/>
          <w:szCs w:val="24"/>
          <w:lang w:eastAsia="de-DE"/>
        </w:rPr>
        <w:br/>
        <w:t>Mein Verdienst ist dein,</w:t>
      </w:r>
      <w:r w:rsidRPr="00E97F5B">
        <w:rPr>
          <w:rFonts w:eastAsia="Times New Roman"/>
          <w:szCs w:val="24"/>
          <w:lang w:eastAsia="de-DE"/>
        </w:rPr>
        <w:br/>
        <w:t xml:space="preserve">Du sollst selig sein.“ </w:t>
      </w:r>
    </w:p>
    <w:p w14:paraId="5F1B996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Ich </w:t>
      </w:r>
      <w:proofErr w:type="spellStart"/>
      <w:r w:rsidRPr="00E97F5B">
        <w:rPr>
          <w:rFonts w:eastAsia="Times New Roman"/>
          <w:szCs w:val="24"/>
          <w:lang w:eastAsia="de-DE"/>
        </w:rPr>
        <w:t>glaub’s</w:t>
      </w:r>
      <w:proofErr w:type="spellEnd"/>
      <w:r w:rsidRPr="00E97F5B">
        <w:rPr>
          <w:rFonts w:eastAsia="Times New Roman"/>
          <w:szCs w:val="24"/>
          <w:lang w:eastAsia="de-DE"/>
        </w:rPr>
        <w:t>: so tilge dann,</w:t>
      </w:r>
      <w:r w:rsidRPr="00E97F5B">
        <w:rPr>
          <w:rFonts w:eastAsia="Times New Roman"/>
          <w:szCs w:val="24"/>
          <w:lang w:eastAsia="de-DE"/>
        </w:rPr>
        <w:br/>
        <w:t>HErr Jesu! allen Bann;</w:t>
      </w:r>
      <w:r w:rsidRPr="00E97F5B">
        <w:rPr>
          <w:rFonts w:eastAsia="Times New Roman"/>
          <w:szCs w:val="24"/>
          <w:lang w:eastAsia="de-DE"/>
        </w:rPr>
        <w:br/>
        <w:t>Gib mir Heil und Friede;</w:t>
      </w:r>
      <w:r w:rsidRPr="00E97F5B">
        <w:rPr>
          <w:rFonts w:eastAsia="Times New Roman"/>
          <w:szCs w:val="24"/>
          <w:lang w:eastAsia="de-DE"/>
        </w:rPr>
        <w:br/>
        <w:t>Blick mich in Gnaden an,</w:t>
      </w:r>
      <w:r w:rsidRPr="00E97F5B">
        <w:rPr>
          <w:rFonts w:eastAsia="Times New Roman"/>
          <w:szCs w:val="24"/>
          <w:lang w:eastAsia="de-DE"/>
        </w:rPr>
        <w:br/>
        <w:t>Und werde mein nicht müde!</w:t>
      </w:r>
      <w:r w:rsidRPr="00E97F5B">
        <w:rPr>
          <w:rFonts w:eastAsia="Times New Roman"/>
          <w:szCs w:val="24"/>
          <w:lang w:eastAsia="de-DE"/>
        </w:rPr>
        <w:br/>
        <w:t>Amen, es sei wahr!</w:t>
      </w:r>
      <w:r w:rsidRPr="00E97F5B">
        <w:rPr>
          <w:rFonts w:eastAsia="Times New Roman"/>
          <w:szCs w:val="24"/>
          <w:lang w:eastAsia="de-DE"/>
        </w:rPr>
        <w:br/>
        <w:t>Er, der Alles gar,</w:t>
      </w:r>
      <w:r w:rsidRPr="00E97F5B">
        <w:rPr>
          <w:rFonts w:eastAsia="Times New Roman"/>
          <w:szCs w:val="24"/>
          <w:lang w:eastAsia="de-DE"/>
        </w:rPr>
        <w:br/>
        <w:t xml:space="preserve">Mach‘ mich, wie Er war! </w:t>
      </w:r>
    </w:p>
    <w:p w14:paraId="40D8BCD7" w14:textId="456C0624" w:rsidR="007216F1" w:rsidRDefault="007216F1" w:rsidP="007216F1">
      <w:pPr>
        <w:pStyle w:val="berschrift1"/>
      </w:pPr>
      <w:r w:rsidRPr="00E97F5B">
        <w:t>Ra</w:t>
      </w:r>
      <w:r w:rsidR="006E6968">
        <w:t>t</w:t>
      </w:r>
      <w:r w:rsidRPr="00E97F5B">
        <w:t>, Kraft und Held und Wunderbar</w:t>
      </w:r>
    </w:p>
    <w:p w14:paraId="55D15554" w14:textId="62C1BF5A"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Ra</w:t>
      </w:r>
      <w:r w:rsidR="006E6968">
        <w:rPr>
          <w:rFonts w:eastAsia="Times New Roman"/>
          <w:szCs w:val="24"/>
          <w:lang w:eastAsia="de-DE"/>
        </w:rPr>
        <w:t>t</w:t>
      </w:r>
      <w:r w:rsidRPr="00E97F5B">
        <w:rPr>
          <w:rFonts w:eastAsia="Times New Roman"/>
          <w:szCs w:val="24"/>
          <w:lang w:eastAsia="de-DE"/>
        </w:rPr>
        <w:t>, Kraft und Held und Wunderbar!</w:t>
      </w:r>
      <w:r w:rsidRPr="00E97F5B">
        <w:rPr>
          <w:rFonts w:eastAsia="Times New Roman"/>
          <w:szCs w:val="24"/>
          <w:lang w:eastAsia="de-DE"/>
        </w:rPr>
        <w:br/>
        <w:t xml:space="preserve">Dein Nam‘ ist meiner Seele klar, </w:t>
      </w:r>
      <w:r>
        <w:rPr>
          <w:rStyle w:val="Funotenzeichen"/>
          <w:rFonts w:eastAsia="Times New Roman"/>
          <w:szCs w:val="24"/>
          <w:lang w:eastAsia="de-DE"/>
        </w:rPr>
        <w:footnoteReference w:id="16"/>
      </w:r>
      <w:r w:rsidRPr="00E97F5B">
        <w:rPr>
          <w:rFonts w:eastAsia="Times New Roman"/>
          <w:szCs w:val="24"/>
          <w:lang w:eastAsia="de-DE"/>
        </w:rPr>
        <w:br/>
        <w:t>Die Du mit Deinem Blut erkauft</w:t>
      </w:r>
      <w:r w:rsidRPr="00E97F5B">
        <w:rPr>
          <w:rFonts w:eastAsia="Times New Roman"/>
          <w:szCs w:val="24"/>
          <w:lang w:eastAsia="de-DE"/>
        </w:rPr>
        <w:br/>
        <w:t>und mit der Liebesglut getauft.</w:t>
      </w:r>
      <w:r w:rsidRPr="00E97F5B">
        <w:rPr>
          <w:rFonts w:eastAsia="Times New Roman"/>
          <w:szCs w:val="24"/>
          <w:lang w:eastAsia="de-DE"/>
        </w:rPr>
        <w:br/>
        <w:t>Mein Bräutigam, an meiner Stirne brennt</w:t>
      </w:r>
      <w:r w:rsidRPr="00E97F5B">
        <w:rPr>
          <w:rFonts w:eastAsia="Times New Roman"/>
          <w:szCs w:val="24"/>
          <w:lang w:eastAsia="de-DE"/>
        </w:rPr>
        <w:br/>
        <w:t>Dein Nam‘ und Kreuz, seitdem mein Herz Dich kennt!</w:t>
      </w:r>
    </w:p>
    <w:p w14:paraId="5AC34D75" w14:textId="06323101"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ich, mit allem meinem Fleiß,</w:t>
      </w:r>
      <w:r w:rsidRPr="00E97F5B">
        <w:rPr>
          <w:rFonts w:eastAsia="Times New Roman"/>
          <w:szCs w:val="24"/>
          <w:lang w:eastAsia="de-DE"/>
        </w:rPr>
        <w:br/>
        <w:t>Mir nimmermehr zu raten weiß,</w:t>
      </w:r>
      <w:r w:rsidRPr="00E97F5B">
        <w:rPr>
          <w:rFonts w:eastAsia="Times New Roman"/>
          <w:szCs w:val="24"/>
          <w:lang w:eastAsia="de-DE"/>
        </w:rPr>
        <w:br/>
        <w:t>Und meine Ohnmacht, Unverstand</w:t>
      </w:r>
      <w:r w:rsidRPr="00E97F5B">
        <w:rPr>
          <w:rFonts w:eastAsia="Times New Roman"/>
          <w:szCs w:val="24"/>
          <w:lang w:eastAsia="de-DE"/>
        </w:rPr>
        <w:br/>
        <w:t>Und Schwachheit kräftiglich erkannt:</w:t>
      </w:r>
      <w:r w:rsidRPr="00E97F5B">
        <w:rPr>
          <w:rFonts w:eastAsia="Times New Roman"/>
          <w:szCs w:val="24"/>
          <w:lang w:eastAsia="de-DE"/>
        </w:rPr>
        <w:br/>
        <w:t>So bist ja Du der unerforschte Mann,</w:t>
      </w:r>
      <w:r w:rsidRPr="00E97F5B">
        <w:rPr>
          <w:rFonts w:eastAsia="Times New Roman"/>
          <w:szCs w:val="24"/>
          <w:lang w:eastAsia="de-DE"/>
        </w:rPr>
        <w:br/>
        <w:t xml:space="preserve">Der allen meinen Sachen </w:t>
      </w:r>
      <w:r w:rsidR="005A6ACE" w:rsidRPr="00E97F5B">
        <w:rPr>
          <w:rFonts w:eastAsia="Times New Roman"/>
          <w:szCs w:val="24"/>
          <w:lang w:eastAsia="de-DE"/>
        </w:rPr>
        <w:t>raten</w:t>
      </w:r>
      <w:r w:rsidRPr="00E97F5B">
        <w:rPr>
          <w:rFonts w:eastAsia="Times New Roman"/>
          <w:szCs w:val="24"/>
          <w:lang w:eastAsia="de-DE"/>
        </w:rPr>
        <w:t xml:space="preserve"> kann.</w:t>
      </w:r>
    </w:p>
    <w:p w14:paraId="117F687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Fehlt </w:t>
      </w:r>
      <w:proofErr w:type="spellStart"/>
      <w:r w:rsidRPr="00E97F5B">
        <w:rPr>
          <w:rFonts w:eastAsia="Times New Roman"/>
          <w:szCs w:val="24"/>
          <w:lang w:eastAsia="de-DE"/>
        </w:rPr>
        <w:t>mir’s</w:t>
      </w:r>
      <w:proofErr w:type="spellEnd"/>
      <w:r w:rsidRPr="00E97F5B">
        <w:rPr>
          <w:rFonts w:eastAsia="Times New Roman"/>
          <w:szCs w:val="24"/>
          <w:lang w:eastAsia="de-DE"/>
        </w:rPr>
        <w:t xml:space="preserve"> an aller Lebenskraft,</w:t>
      </w:r>
      <w:r w:rsidRPr="00E97F5B">
        <w:rPr>
          <w:rFonts w:eastAsia="Times New Roman"/>
          <w:szCs w:val="24"/>
          <w:lang w:eastAsia="de-DE"/>
        </w:rPr>
        <w:br/>
        <w:t>Hat meine Rebe keinen Saft,</w:t>
      </w:r>
      <w:r w:rsidRPr="00E97F5B">
        <w:rPr>
          <w:rFonts w:eastAsia="Times New Roman"/>
          <w:szCs w:val="24"/>
          <w:lang w:eastAsia="de-DE"/>
        </w:rPr>
        <w:br/>
        <w:t>Und sinke ich vor Mattigkeit</w:t>
      </w:r>
      <w:r w:rsidRPr="00E97F5B">
        <w:rPr>
          <w:rFonts w:eastAsia="Times New Roman"/>
          <w:szCs w:val="24"/>
          <w:lang w:eastAsia="de-DE"/>
        </w:rPr>
        <w:br/>
        <w:t>Beinahe hin zu mancher Zeit:</w:t>
      </w:r>
      <w:r w:rsidRPr="00E97F5B">
        <w:rPr>
          <w:rFonts w:eastAsia="Times New Roman"/>
          <w:szCs w:val="24"/>
          <w:lang w:eastAsia="de-DE"/>
        </w:rPr>
        <w:br/>
        <w:t>So ist Dein kräftiges Gefühl in mir,</w:t>
      </w:r>
      <w:r w:rsidRPr="00E97F5B">
        <w:rPr>
          <w:rFonts w:eastAsia="Times New Roman"/>
          <w:szCs w:val="24"/>
          <w:lang w:eastAsia="de-DE"/>
        </w:rPr>
        <w:br/>
        <w:t>Das hält mir neue Heldenkräfte für.</w:t>
      </w:r>
    </w:p>
    <w:p w14:paraId="5FD71A0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ich im schweren Glaubenskampf</w:t>
      </w:r>
      <w:r w:rsidRPr="00E97F5B">
        <w:rPr>
          <w:rFonts w:eastAsia="Times New Roman"/>
          <w:szCs w:val="24"/>
          <w:lang w:eastAsia="de-DE"/>
        </w:rPr>
        <w:br/>
        <w:t>Durch manchen dicken Rauch und Dampf,</w:t>
      </w:r>
      <w:r w:rsidRPr="00E97F5B">
        <w:rPr>
          <w:rFonts w:eastAsia="Times New Roman"/>
          <w:szCs w:val="24"/>
          <w:lang w:eastAsia="de-DE"/>
        </w:rPr>
        <w:br/>
        <w:t xml:space="preserve">Durch manche </w:t>
      </w:r>
      <w:proofErr w:type="spellStart"/>
      <w:r w:rsidRPr="00E97F5B">
        <w:rPr>
          <w:rFonts w:eastAsia="Times New Roman"/>
          <w:szCs w:val="24"/>
          <w:lang w:eastAsia="de-DE"/>
        </w:rPr>
        <w:t>Leib’s</w:t>
      </w:r>
      <w:proofErr w:type="spellEnd"/>
      <w:r w:rsidRPr="00E97F5B">
        <w:rPr>
          <w:rFonts w:eastAsia="Times New Roman"/>
          <w:szCs w:val="24"/>
          <w:lang w:eastAsia="de-DE"/>
        </w:rPr>
        <w:t xml:space="preserve">- und </w:t>
      </w:r>
      <w:proofErr w:type="spellStart"/>
      <w:r w:rsidRPr="00E97F5B">
        <w:rPr>
          <w:rFonts w:eastAsia="Times New Roman"/>
          <w:szCs w:val="24"/>
          <w:lang w:eastAsia="de-DE"/>
        </w:rPr>
        <w:t>Geist’s</w:t>
      </w:r>
      <w:proofErr w:type="spellEnd"/>
      <w:r w:rsidRPr="00E97F5B">
        <w:rPr>
          <w:rFonts w:eastAsia="Times New Roman"/>
          <w:szCs w:val="24"/>
          <w:lang w:eastAsia="de-DE"/>
        </w:rPr>
        <w:t>-Gefahr</w:t>
      </w:r>
      <w:r w:rsidRPr="00E97F5B">
        <w:rPr>
          <w:rFonts w:eastAsia="Times New Roman"/>
          <w:szCs w:val="24"/>
          <w:lang w:eastAsia="de-DE"/>
        </w:rPr>
        <w:br/>
        <w:t>Mich dränge zu der Siegesschaar:</w:t>
      </w:r>
      <w:r w:rsidRPr="00E97F5B">
        <w:rPr>
          <w:rFonts w:eastAsia="Times New Roman"/>
          <w:szCs w:val="24"/>
          <w:lang w:eastAsia="de-DE"/>
        </w:rPr>
        <w:br/>
        <w:t xml:space="preserve">So bist Du’s, </w:t>
      </w:r>
      <w:proofErr w:type="spellStart"/>
      <w:r w:rsidRPr="00E97F5B">
        <w:rPr>
          <w:rFonts w:eastAsia="Times New Roman"/>
          <w:szCs w:val="24"/>
          <w:lang w:eastAsia="de-DE"/>
        </w:rPr>
        <w:t>unbezwungner</w:t>
      </w:r>
      <w:proofErr w:type="spellEnd"/>
      <w:r w:rsidRPr="00E97F5B">
        <w:rPr>
          <w:rFonts w:eastAsia="Times New Roman"/>
          <w:szCs w:val="24"/>
          <w:lang w:eastAsia="de-DE"/>
        </w:rPr>
        <w:t xml:space="preserve"> Wunderheld,</w:t>
      </w:r>
      <w:r w:rsidRPr="00E97F5B">
        <w:rPr>
          <w:rFonts w:eastAsia="Times New Roman"/>
          <w:szCs w:val="24"/>
          <w:lang w:eastAsia="de-DE"/>
        </w:rPr>
        <w:br/>
        <w:t>Der meinetwegen alle Feinde fällt.</w:t>
      </w:r>
    </w:p>
    <w:p w14:paraId="5A0D9FD5" w14:textId="53191276"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Wenn sich mein Senfkorns-Glaube regt,</w:t>
      </w:r>
      <w:r w:rsidRPr="00E97F5B">
        <w:rPr>
          <w:rFonts w:eastAsia="Times New Roman"/>
          <w:szCs w:val="24"/>
          <w:lang w:eastAsia="de-DE"/>
        </w:rPr>
        <w:br/>
        <w:t>Und kindlich Dir zu Füßen legt,</w:t>
      </w:r>
      <w:r w:rsidRPr="00E97F5B">
        <w:rPr>
          <w:rFonts w:eastAsia="Times New Roman"/>
          <w:szCs w:val="24"/>
          <w:lang w:eastAsia="de-DE"/>
        </w:rPr>
        <w:br/>
        <w:t>So mag der Feinde Hohngeschrei</w:t>
      </w:r>
      <w:r w:rsidRPr="00E97F5B">
        <w:rPr>
          <w:rFonts w:eastAsia="Times New Roman"/>
          <w:szCs w:val="24"/>
          <w:lang w:eastAsia="de-DE"/>
        </w:rPr>
        <w:br/>
        <w:t xml:space="preserve">Ertönen: </w:t>
      </w:r>
      <w:r w:rsidR="00360E4E" w:rsidRPr="00E97F5B">
        <w:rPr>
          <w:rFonts w:eastAsia="Times New Roman"/>
          <w:szCs w:val="24"/>
          <w:lang w:eastAsia="de-DE"/>
        </w:rPr>
        <w:t>dass</w:t>
      </w:r>
      <w:r w:rsidRPr="00E97F5B">
        <w:rPr>
          <w:rFonts w:eastAsia="Times New Roman"/>
          <w:szCs w:val="24"/>
          <w:lang w:eastAsia="de-DE"/>
        </w:rPr>
        <w:t xml:space="preserve"> ich </w:t>
      </w:r>
      <w:r w:rsidR="005A6ACE" w:rsidRPr="00E97F5B">
        <w:rPr>
          <w:rFonts w:eastAsia="Times New Roman"/>
          <w:szCs w:val="24"/>
          <w:lang w:eastAsia="de-DE"/>
        </w:rPr>
        <w:t>töricht</w:t>
      </w:r>
      <w:r w:rsidRPr="00E97F5B">
        <w:rPr>
          <w:rFonts w:eastAsia="Times New Roman"/>
          <w:szCs w:val="24"/>
          <w:lang w:eastAsia="de-DE"/>
        </w:rPr>
        <w:t xml:space="preserve"> sei</w:t>
      </w:r>
      <w:r w:rsidRPr="00E97F5B">
        <w:rPr>
          <w:rFonts w:eastAsia="Times New Roman"/>
          <w:szCs w:val="24"/>
          <w:lang w:eastAsia="de-DE"/>
        </w:rPr>
        <w:br/>
        <w:t>Ich fürchte mich deswegen doch kein Haar:</w:t>
      </w:r>
      <w:r w:rsidRPr="00E97F5B">
        <w:rPr>
          <w:rFonts w:eastAsia="Times New Roman"/>
          <w:szCs w:val="24"/>
          <w:lang w:eastAsia="de-DE"/>
        </w:rPr>
        <w:br/>
        <w:t>Mein Glaub‘ ist Sieg, mein Ziel ist: Wunderbar!</w:t>
      </w:r>
    </w:p>
    <w:p w14:paraId="57B997CD" w14:textId="2D992DB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Mein Alles! mehr als alle Welt,</w:t>
      </w:r>
      <w:r w:rsidRPr="00E97F5B">
        <w:rPr>
          <w:rFonts w:eastAsia="Times New Roman"/>
          <w:szCs w:val="24"/>
          <w:lang w:eastAsia="de-DE"/>
        </w:rPr>
        <w:br/>
        <w:t>Mein Freund der ewig Treue hält!</w:t>
      </w:r>
      <w:r w:rsidRPr="00E97F5B">
        <w:rPr>
          <w:rFonts w:eastAsia="Times New Roman"/>
          <w:szCs w:val="24"/>
          <w:lang w:eastAsia="de-DE"/>
        </w:rPr>
        <w:br/>
        <w:t xml:space="preserve">Mein weiß- und </w:t>
      </w:r>
      <w:r w:rsidR="005A6ACE" w:rsidRPr="00E97F5B">
        <w:rPr>
          <w:rFonts w:eastAsia="Times New Roman"/>
          <w:szCs w:val="24"/>
          <w:lang w:eastAsia="de-DE"/>
        </w:rPr>
        <w:t>roter</w:t>
      </w:r>
      <w:r w:rsidRPr="00E97F5B">
        <w:rPr>
          <w:rFonts w:eastAsia="Times New Roman"/>
          <w:szCs w:val="24"/>
          <w:lang w:eastAsia="de-DE"/>
        </w:rPr>
        <w:t xml:space="preserve"> Bräutigam!</w:t>
      </w:r>
      <w:r>
        <w:rPr>
          <w:rStyle w:val="Funotenzeichen"/>
          <w:rFonts w:eastAsia="Times New Roman"/>
          <w:szCs w:val="24"/>
          <w:lang w:eastAsia="de-DE"/>
        </w:rPr>
        <w:footnoteReference w:id="17"/>
      </w:r>
      <w:r w:rsidRPr="00E97F5B">
        <w:rPr>
          <w:rFonts w:eastAsia="Times New Roman"/>
          <w:szCs w:val="24"/>
          <w:lang w:eastAsia="de-DE"/>
        </w:rPr>
        <w:br/>
        <w:t>Mein immerwährend Osterlamm!</w:t>
      </w:r>
      <w:r w:rsidRPr="00E97F5B">
        <w:rPr>
          <w:rFonts w:eastAsia="Times New Roman"/>
          <w:szCs w:val="24"/>
          <w:lang w:eastAsia="de-DE"/>
        </w:rPr>
        <w:br/>
        <w:t>Mein Leitstern! meine Liebe! meine Zier!</w:t>
      </w:r>
      <w:r w:rsidRPr="00E97F5B">
        <w:rPr>
          <w:rFonts w:eastAsia="Times New Roman"/>
          <w:szCs w:val="24"/>
          <w:lang w:eastAsia="de-DE"/>
        </w:rPr>
        <w:br/>
        <w:t>Sei ewiglich mein‘ Zuflucht, mein Panier!</w:t>
      </w:r>
    </w:p>
    <w:p w14:paraId="0601831F" w14:textId="67215C2A"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Hast du mich in der Zeit gewollt,</w:t>
      </w:r>
      <w:r w:rsidRPr="00E97F5B">
        <w:rPr>
          <w:rFonts w:eastAsia="Times New Roman"/>
          <w:szCs w:val="24"/>
          <w:lang w:eastAsia="de-DE"/>
        </w:rPr>
        <w:br/>
        <w:t>Die räderschnell von dannen rollt,</w:t>
      </w:r>
      <w:r w:rsidRPr="00E97F5B">
        <w:rPr>
          <w:rFonts w:eastAsia="Times New Roman"/>
          <w:szCs w:val="24"/>
          <w:lang w:eastAsia="de-DE"/>
        </w:rPr>
        <w:br/>
        <w:t>So mi</w:t>
      </w:r>
      <w:r w:rsidR="005A6ACE">
        <w:rPr>
          <w:rFonts w:eastAsia="Times New Roman"/>
          <w:szCs w:val="24"/>
          <w:lang w:eastAsia="de-DE"/>
        </w:rPr>
        <w:t>ss</w:t>
      </w:r>
      <w:r w:rsidRPr="00E97F5B">
        <w:rPr>
          <w:rFonts w:eastAsia="Times New Roman"/>
          <w:szCs w:val="24"/>
          <w:lang w:eastAsia="de-DE"/>
        </w:rPr>
        <w:t xml:space="preserve"> mir </w:t>
      </w:r>
      <w:r w:rsidR="005A6ACE">
        <w:rPr>
          <w:rFonts w:eastAsia="Times New Roman"/>
          <w:szCs w:val="24"/>
          <w:lang w:eastAsia="de-DE"/>
        </w:rPr>
        <w:t>s</w:t>
      </w:r>
      <w:r w:rsidRPr="00E97F5B">
        <w:rPr>
          <w:rFonts w:eastAsia="Times New Roman"/>
          <w:szCs w:val="24"/>
          <w:lang w:eastAsia="de-DE"/>
        </w:rPr>
        <w:t>elbst die Stunden ab,</w:t>
      </w:r>
      <w:r w:rsidRPr="00E97F5B">
        <w:rPr>
          <w:rFonts w:eastAsia="Times New Roman"/>
          <w:szCs w:val="24"/>
          <w:lang w:eastAsia="de-DE"/>
        </w:rPr>
        <w:br/>
        <w:t>Sei meiner Reise Wanderstab!</w:t>
      </w:r>
      <w:r w:rsidRPr="00E97F5B">
        <w:rPr>
          <w:rFonts w:eastAsia="Times New Roman"/>
          <w:szCs w:val="24"/>
          <w:lang w:eastAsia="de-DE"/>
        </w:rPr>
        <w:br/>
        <w:t>Sei meines Handelns Schöpfer! führe mich,</w:t>
      </w:r>
      <w:r w:rsidRPr="00E97F5B">
        <w:rPr>
          <w:rFonts w:eastAsia="Times New Roman"/>
          <w:szCs w:val="24"/>
          <w:lang w:eastAsia="de-DE"/>
        </w:rPr>
        <w:br/>
        <w:t xml:space="preserve">In Allem Dir zu wandeln </w:t>
      </w:r>
      <w:proofErr w:type="spellStart"/>
      <w:r w:rsidRPr="00E97F5B">
        <w:rPr>
          <w:rFonts w:eastAsia="Times New Roman"/>
          <w:szCs w:val="24"/>
          <w:lang w:eastAsia="de-DE"/>
        </w:rPr>
        <w:t>würdiglich</w:t>
      </w:r>
      <w:proofErr w:type="spellEnd"/>
      <w:r w:rsidRPr="00E97F5B">
        <w:rPr>
          <w:rFonts w:eastAsia="Times New Roman"/>
          <w:szCs w:val="24"/>
          <w:lang w:eastAsia="de-DE"/>
        </w:rPr>
        <w:t>!</w:t>
      </w:r>
    </w:p>
    <w:p w14:paraId="030FE21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Soll ich viel Jahr im Joche fort,</w:t>
      </w:r>
      <w:r w:rsidRPr="00E97F5B">
        <w:rPr>
          <w:rFonts w:eastAsia="Times New Roman"/>
          <w:szCs w:val="24"/>
          <w:lang w:eastAsia="de-DE"/>
        </w:rPr>
        <w:br/>
        <w:t xml:space="preserve">So zeige mir den </w:t>
      </w:r>
      <w:proofErr w:type="spellStart"/>
      <w:r w:rsidRPr="00E97F5B">
        <w:rPr>
          <w:rFonts w:eastAsia="Times New Roman"/>
          <w:szCs w:val="24"/>
          <w:lang w:eastAsia="de-DE"/>
        </w:rPr>
        <w:t>Ruheport</w:t>
      </w:r>
      <w:proofErr w:type="spellEnd"/>
      <w:r w:rsidRPr="00E97F5B">
        <w:rPr>
          <w:rFonts w:eastAsia="Times New Roman"/>
          <w:szCs w:val="24"/>
          <w:lang w:eastAsia="de-DE"/>
        </w:rPr>
        <w:br/>
        <w:t>Von ferne zeige mir die Stadt,</w:t>
      </w:r>
      <w:r w:rsidRPr="00E97F5B">
        <w:rPr>
          <w:rFonts w:eastAsia="Times New Roman"/>
          <w:szCs w:val="24"/>
          <w:lang w:eastAsia="de-DE"/>
        </w:rPr>
        <w:br/>
        <w:t>Die Deine Hand bereitet hat,</w:t>
      </w:r>
      <w:r w:rsidRPr="00E97F5B">
        <w:rPr>
          <w:rFonts w:eastAsia="Times New Roman"/>
          <w:szCs w:val="24"/>
          <w:lang w:eastAsia="de-DE"/>
        </w:rPr>
        <w:br/>
        <w:t xml:space="preserve">Das </w:t>
      </w:r>
      <w:proofErr w:type="spellStart"/>
      <w:r w:rsidRPr="00E97F5B">
        <w:rPr>
          <w:rFonts w:eastAsia="Times New Roman"/>
          <w:szCs w:val="24"/>
          <w:lang w:eastAsia="de-DE"/>
        </w:rPr>
        <w:t>güldne</w:t>
      </w:r>
      <w:proofErr w:type="spellEnd"/>
      <w:r w:rsidRPr="00E97F5B">
        <w:rPr>
          <w:rFonts w:eastAsia="Times New Roman"/>
          <w:szCs w:val="24"/>
          <w:lang w:eastAsia="de-DE"/>
        </w:rPr>
        <w:t xml:space="preserve"> Seraphinen-Liebeslicht:</w:t>
      </w:r>
      <w:r w:rsidRPr="00E97F5B">
        <w:rPr>
          <w:rFonts w:eastAsia="Times New Roman"/>
          <w:szCs w:val="24"/>
          <w:lang w:eastAsia="de-DE"/>
        </w:rPr>
        <w:br/>
        <w:t>So schrecket mich die lange Reise nicht!</w:t>
      </w:r>
    </w:p>
    <w:p w14:paraId="1361CEDF" w14:textId="3EE50C6E"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wenn ich meiner Brüder Zahl</w:t>
      </w:r>
      <w:r w:rsidRPr="00E97F5B">
        <w:rPr>
          <w:rFonts w:eastAsia="Times New Roman"/>
          <w:szCs w:val="24"/>
          <w:lang w:eastAsia="de-DE"/>
        </w:rPr>
        <w:br/>
        <w:t>Nach Deiner holden Gnadenwahl</w:t>
      </w:r>
      <w:r w:rsidRPr="00E97F5B">
        <w:rPr>
          <w:rFonts w:eastAsia="Times New Roman"/>
          <w:szCs w:val="24"/>
          <w:lang w:eastAsia="de-DE"/>
        </w:rPr>
        <w:br/>
        <w:t xml:space="preserve">In meinem </w:t>
      </w:r>
      <w:r w:rsidR="006E6968">
        <w:rPr>
          <w:rFonts w:eastAsia="Times New Roman"/>
          <w:szCs w:val="24"/>
          <w:lang w:eastAsia="de-DE"/>
        </w:rPr>
        <w:t>T</w:t>
      </w:r>
      <w:r w:rsidRPr="00E97F5B">
        <w:rPr>
          <w:rFonts w:eastAsia="Times New Roman"/>
          <w:szCs w:val="24"/>
          <w:lang w:eastAsia="de-DE"/>
        </w:rPr>
        <w:t>eil einst auch erfüllt,</w:t>
      </w:r>
      <w:r w:rsidRPr="00E97F5B">
        <w:rPr>
          <w:rFonts w:eastAsia="Times New Roman"/>
          <w:szCs w:val="24"/>
          <w:lang w:eastAsia="de-DE"/>
        </w:rPr>
        <w:br/>
        <w:t>Wenn’s endlich auch Belohnen gilt:</w:t>
      </w:r>
      <w:r w:rsidRPr="00E97F5B">
        <w:rPr>
          <w:rFonts w:eastAsia="Times New Roman"/>
          <w:szCs w:val="24"/>
          <w:lang w:eastAsia="de-DE"/>
        </w:rPr>
        <w:br/>
        <w:t xml:space="preserve">So </w:t>
      </w:r>
      <w:proofErr w:type="spellStart"/>
      <w:r w:rsidRPr="00E97F5B">
        <w:rPr>
          <w:rFonts w:eastAsia="Times New Roman"/>
          <w:szCs w:val="24"/>
          <w:lang w:eastAsia="de-DE"/>
        </w:rPr>
        <w:t>weiß’st</w:t>
      </w:r>
      <w:proofErr w:type="spellEnd"/>
      <w:r w:rsidRPr="00E97F5B">
        <w:rPr>
          <w:rFonts w:eastAsia="Times New Roman"/>
          <w:szCs w:val="24"/>
          <w:lang w:eastAsia="de-DE"/>
        </w:rPr>
        <w:t xml:space="preserve"> Du, </w:t>
      </w:r>
      <w:r w:rsidR="00360E4E" w:rsidRPr="00E97F5B">
        <w:rPr>
          <w:rFonts w:eastAsia="Times New Roman"/>
          <w:szCs w:val="24"/>
          <w:lang w:eastAsia="de-DE"/>
        </w:rPr>
        <w:t>dass</w:t>
      </w:r>
      <w:r w:rsidRPr="00E97F5B">
        <w:rPr>
          <w:rFonts w:eastAsia="Times New Roman"/>
          <w:szCs w:val="24"/>
          <w:lang w:eastAsia="de-DE"/>
        </w:rPr>
        <w:t xml:space="preserve"> mein Lohn, mein Licht und Ruh‘</w:t>
      </w:r>
      <w:r w:rsidRPr="00E97F5B">
        <w:rPr>
          <w:rFonts w:eastAsia="Times New Roman"/>
          <w:szCs w:val="24"/>
          <w:lang w:eastAsia="de-DE"/>
        </w:rPr>
        <w:br/>
        <w:t>Nur Du alleine werden sollst, nur Du!</w:t>
      </w:r>
    </w:p>
    <w:p w14:paraId="2A4A092C" w14:textId="05D994FF" w:rsidR="007216F1" w:rsidRPr="00E97F5B" w:rsidRDefault="007216F1" w:rsidP="007216F1">
      <w:pPr>
        <w:spacing w:before="100" w:beforeAutospacing="1" w:after="100" w:afterAutospacing="1" w:line="240" w:lineRule="auto"/>
        <w:rPr>
          <w:rFonts w:eastAsia="Times New Roman"/>
          <w:i/>
          <w:szCs w:val="24"/>
          <w:lang w:eastAsia="de-DE"/>
        </w:rPr>
      </w:pPr>
      <w:r w:rsidRPr="00E97F5B">
        <w:rPr>
          <w:rFonts w:eastAsia="Times New Roman"/>
          <w:i/>
          <w:szCs w:val="24"/>
          <w:lang w:eastAsia="de-DE"/>
        </w:rPr>
        <w:t>Über Jes</w:t>
      </w:r>
      <w:r w:rsidR="005A6ACE">
        <w:rPr>
          <w:rFonts w:eastAsia="Times New Roman"/>
          <w:i/>
          <w:szCs w:val="24"/>
          <w:lang w:eastAsia="de-DE"/>
        </w:rPr>
        <w:t>.</w:t>
      </w:r>
      <w:r w:rsidRPr="00E97F5B">
        <w:rPr>
          <w:rFonts w:eastAsia="Times New Roman"/>
          <w:i/>
          <w:szCs w:val="24"/>
          <w:lang w:eastAsia="de-DE"/>
        </w:rPr>
        <w:t xml:space="preserve"> 9,6. (1721.)</w:t>
      </w:r>
    </w:p>
    <w:p w14:paraId="754EA463" w14:textId="77777777" w:rsidR="007216F1" w:rsidRDefault="007216F1" w:rsidP="007216F1">
      <w:pPr>
        <w:pStyle w:val="berschrift1"/>
      </w:pPr>
      <w:r w:rsidRPr="00E97F5B">
        <w:t>Seele, ach Seele, du kennest dich nicht</w:t>
      </w:r>
    </w:p>
    <w:p w14:paraId="65056E2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Seele, ach Seele, du kennest dich nicht:</w:t>
      </w:r>
      <w:r w:rsidRPr="00E97F5B">
        <w:rPr>
          <w:rFonts w:eastAsia="Times New Roman"/>
          <w:szCs w:val="24"/>
          <w:lang w:eastAsia="de-DE"/>
        </w:rPr>
        <w:br/>
        <w:t>Möchtest du lesen,</w:t>
      </w:r>
      <w:r w:rsidRPr="00E97F5B">
        <w:rPr>
          <w:rFonts w:eastAsia="Times New Roman"/>
          <w:szCs w:val="24"/>
          <w:lang w:eastAsia="de-DE"/>
        </w:rPr>
        <w:br/>
        <w:t>Wie du gewesen,</w:t>
      </w:r>
      <w:r w:rsidRPr="00E97F5B">
        <w:rPr>
          <w:rFonts w:eastAsia="Times New Roman"/>
          <w:szCs w:val="24"/>
          <w:lang w:eastAsia="de-DE"/>
        </w:rPr>
        <w:br/>
        <w:t>Und durch dies Zeugnis auch wieder genesen,</w:t>
      </w:r>
      <w:r w:rsidRPr="00E97F5B">
        <w:rPr>
          <w:rFonts w:eastAsia="Times New Roman"/>
          <w:szCs w:val="24"/>
          <w:lang w:eastAsia="de-DE"/>
        </w:rPr>
        <w:br/>
        <w:t>Prächtig entflammtes, nun schattiges Licht!</w:t>
      </w:r>
      <w:r w:rsidRPr="00E97F5B">
        <w:rPr>
          <w:rFonts w:eastAsia="Times New Roman"/>
          <w:szCs w:val="24"/>
          <w:lang w:eastAsia="de-DE"/>
        </w:rPr>
        <w:br/>
        <w:t xml:space="preserve">Aber, ach Seele, du kennest dich nicht! </w:t>
      </w:r>
    </w:p>
    <w:p w14:paraId="1C5F1E7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Wäre dein Ursprung dir besser bekannt,</w:t>
      </w:r>
      <w:r w:rsidRPr="00E97F5B">
        <w:rPr>
          <w:rFonts w:eastAsia="Times New Roman"/>
          <w:szCs w:val="24"/>
          <w:lang w:eastAsia="de-DE"/>
        </w:rPr>
        <w:br/>
        <w:t>Möchtest du wissen,</w:t>
      </w:r>
      <w:r w:rsidRPr="00E97F5B">
        <w:rPr>
          <w:rFonts w:eastAsia="Times New Roman"/>
          <w:szCs w:val="24"/>
          <w:lang w:eastAsia="de-DE"/>
        </w:rPr>
        <w:br/>
        <w:t>Was dir entrissen,</w:t>
      </w:r>
      <w:r w:rsidRPr="00E97F5B">
        <w:rPr>
          <w:rFonts w:eastAsia="Times New Roman"/>
          <w:szCs w:val="24"/>
          <w:lang w:eastAsia="de-DE"/>
        </w:rPr>
        <w:br/>
        <w:t>Aber auch wiederum werden wird müssen;</w:t>
      </w:r>
      <w:r w:rsidRPr="00E97F5B">
        <w:rPr>
          <w:rFonts w:eastAsia="Times New Roman"/>
          <w:szCs w:val="24"/>
          <w:lang w:eastAsia="de-DE"/>
        </w:rPr>
        <w:br/>
        <w:t>Wahrlich, o Seele! du würdest entbrannt,</w:t>
      </w:r>
      <w:r w:rsidRPr="00E97F5B">
        <w:rPr>
          <w:rFonts w:eastAsia="Times New Roman"/>
          <w:szCs w:val="24"/>
          <w:lang w:eastAsia="de-DE"/>
        </w:rPr>
        <w:br/>
        <w:t xml:space="preserve">Wäre dein Ursprung dir besser bekannt! </w:t>
      </w:r>
    </w:p>
    <w:p w14:paraId="081F93D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Siehe, dein Vater, dein Schöpfer und Gut,</w:t>
      </w:r>
      <w:r w:rsidRPr="00E97F5B">
        <w:rPr>
          <w:rFonts w:eastAsia="Times New Roman"/>
          <w:szCs w:val="24"/>
          <w:lang w:eastAsia="de-DE"/>
        </w:rPr>
        <w:br/>
        <w:t>Hat dir gegeben,</w:t>
      </w:r>
      <w:r w:rsidRPr="00E97F5B">
        <w:rPr>
          <w:rFonts w:eastAsia="Times New Roman"/>
          <w:szCs w:val="24"/>
          <w:lang w:eastAsia="de-DE"/>
        </w:rPr>
        <w:br/>
        <w:t>Oben zu schweben,</w:t>
      </w:r>
      <w:r w:rsidRPr="00E97F5B">
        <w:rPr>
          <w:rFonts w:eastAsia="Times New Roman"/>
          <w:szCs w:val="24"/>
          <w:lang w:eastAsia="de-DE"/>
        </w:rPr>
        <w:br/>
        <w:t>Über den andern erschaffenen Leben;</w:t>
      </w:r>
      <w:r w:rsidRPr="00E97F5B">
        <w:rPr>
          <w:rFonts w:eastAsia="Times New Roman"/>
          <w:szCs w:val="24"/>
          <w:lang w:eastAsia="de-DE"/>
        </w:rPr>
        <w:br/>
        <w:t>Darum entsprangst du aus göttlicher Glut;</w:t>
      </w:r>
      <w:r w:rsidRPr="00E97F5B">
        <w:rPr>
          <w:rFonts w:eastAsia="Times New Roman"/>
          <w:szCs w:val="24"/>
          <w:lang w:eastAsia="de-DE"/>
        </w:rPr>
        <w:br/>
        <w:t xml:space="preserve">Gott war dein Schöpfer, dein Vater, dein Gut. </w:t>
      </w:r>
    </w:p>
    <w:p w14:paraId="3E77813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Seele! da warst du von oben gezeugt;</w:t>
      </w:r>
      <w:r w:rsidRPr="00E97F5B">
        <w:rPr>
          <w:rFonts w:eastAsia="Times New Roman"/>
          <w:szCs w:val="24"/>
          <w:lang w:eastAsia="de-DE"/>
        </w:rPr>
        <w:br/>
        <w:t>Die Kreaturen</w:t>
      </w:r>
      <w:r w:rsidRPr="00E97F5B">
        <w:rPr>
          <w:rFonts w:eastAsia="Times New Roman"/>
          <w:szCs w:val="24"/>
          <w:lang w:eastAsia="de-DE"/>
        </w:rPr>
        <w:br/>
        <w:t>Geben dir Spuren,</w:t>
      </w:r>
      <w:r w:rsidRPr="00E97F5B">
        <w:rPr>
          <w:rFonts w:eastAsia="Times New Roman"/>
          <w:szCs w:val="24"/>
          <w:lang w:eastAsia="de-DE"/>
        </w:rPr>
        <w:br/>
        <w:t>Ob auch in mancherlei Art und Naturen,</w:t>
      </w:r>
      <w:r w:rsidRPr="00E97F5B">
        <w:rPr>
          <w:rFonts w:eastAsia="Times New Roman"/>
          <w:szCs w:val="24"/>
          <w:lang w:eastAsia="de-DE"/>
        </w:rPr>
        <w:br/>
        <w:t>Wie sich doch alles zum Ursprunge neigt:</w:t>
      </w:r>
      <w:r w:rsidRPr="00E97F5B">
        <w:rPr>
          <w:rFonts w:eastAsia="Times New Roman"/>
          <w:szCs w:val="24"/>
          <w:lang w:eastAsia="de-DE"/>
        </w:rPr>
        <w:br/>
        <w:t xml:space="preserve">Seele! und du bist von oben gezeugt. </w:t>
      </w:r>
    </w:p>
    <w:p w14:paraId="09A3DF5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Sind doch die Kinder (man </w:t>
      </w:r>
      <w:proofErr w:type="spellStart"/>
      <w:r w:rsidRPr="00E97F5B">
        <w:rPr>
          <w:rFonts w:eastAsia="Times New Roman"/>
          <w:szCs w:val="24"/>
          <w:lang w:eastAsia="de-DE"/>
        </w:rPr>
        <w:t>seh</w:t>
      </w:r>
      <w:proofErr w:type="spellEnd"/>
      <w:r w:rsidRPr="00E97F5B">
        <w:rPr>
          <w:rFonts w:eastAsia="Times New Roman"/>
          <w:szCs w:val="24"/>
          <w:lang w:eastAsia="de-DE"/>
        </w:rPr>
        <w:t>‘ sie nur an)</w:t>
      </w:r>
      <w:r w:rsidRPr="00E97F5B">
        <w:rPr>
          <w:rFonts w:eastAsia="Times New Roman"/>
          <w:szCs w:val="24"/>
          <w:lang w:eastAsia="de-DE"/>
        </w:rPr>
        <w:br/>
        <w:t xml:space="preserve">Denen </w:t>
      </w:r>
      <w:proofErr w:type="spellStart"/>
      <w:r w:rsidRPr="00E97F5B">
        <w:rPr>
          <w:rFonts w:eastAsia="Times New Roman"/>
          <w:szCs w:val="24"/>
          <w:lang w:eastAsia="de-DE"/>
        </w:rPr>
        <w:t>geneiget</w:t>
      </w:r>
      <w:proofErr w:type="spellEnd"/>
      <w:r w:rsidRPr="00E97F5B">
        <w:rPr>
          <w:rFonts w:eastAsia="Times New Roman"/>
          <w:szCs w:val="24"/>
          <w:lang w:eastAsia="de-DE"/>
        </w:rPr>
        <w:t>,</w:t>
      </w:r>
      <w:r w:rsidRPr="00E97F5B">
        <w:rPr>
          <w:rFonts w:eastAsia="Times New Roman"/>
          <w:szCs w:val="24"/>
          <w:lang w:eastAsia="de-DE"/>
        </w:rPr>
        <w:br/>
        <w:t xml:space="preserve">Die sie </w:t>
      </w:r>
      <w:proofErr w:type="spellStart"/>
      <w:r w:rsidRPr="00E97F5B">
        <w:rPr>
          <w:rFonts w:eastAsia="Times New Roman"/>
          <w:szCs w:val="24"/>
          <w:lang w:eastAsia="de-DE"/>
        </w:rPr>
        <w:t>gezeuget</w:t>
      </w:r>
      <w:proofErr w:type="spellEnd"/>
      <w:r w:rsidRPr="00E97F5B">
        <w:rPr>
          <w:rFonts w:eastAsia="Times New Roman"/>
          <w:szCs w:val="24"/>
          <w:lang w:eastAsia="de-DE"/>
        </w:rPr>
        <w:br/>
        <w:t xml:space="preserve">Und unter ihre Gebote </w:t>
      </w:r>
      <w:proofErr w:type="spellStart"/>
      <w:r w:rsidRPr="00E97F5B">
        <w:rPr>
          <w:rFonts w:eastAsia="Times New Roman"/>
          <w:szCs w:val="24"/>
          <w:lang w:eastAsia="de-DE"/>
        </w:rPr>
        <w:t>gebeuget</w:t>
      </w:r>
      <w:proofErr w:type="spellEnd"/>
      <w:r w:rsidRPr="00E97F5B">
        <w:rPr>
          <w:rFonts w:eastAsia="Times New Roman"/>
          <w:szCs w:val="24"/>
          <w:lang w:eastAsia="de-DE"/>
        </w:rPr>
        <w:t>;</w:t>
      </w:r>
      <w:r w:rsidRPr="00E97F5B">
        <w:rPr>
          <w:rFonts w:eastAsia="Times New Roman"/>
          <w:szCs w:val="24"/>
          <w:lang w:eastAsia="de-DE"/>
        </w:rPr>
        <w:br/>
        <w:t>Seele, so war es mit dir auch getan,</w:t>
      </w:r>
      <w:r w:rsidRPr="00E97F5B">
        <w:rPr>
          <w:rFonts w:eastAsia="Times New Roman"/>
          <w:szCs w:val="24"/>
          <w:lang w:eastAsia="de-DE"/>
        </w:rPr>
        <w:br/>
        <w:t xml:space="preserve">Also sahst du auch zum Vater hinan. </w:t>
      </w:r>
    </w:p>
    <w:p w14:paraId="6EBCACD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Jedes Geschöpf ist an Etwas gewöhnt,</w:t>
      </w:r>
      <w:r w:rsidRPr="00E97F5B">
        <w:rPr>
          <w:rFonts w:eastAsia="Times New Roman"/>
          <w:szCs w:val="24"/>
          <w:lang w:eastAsia="de-DE"/>
        </w:rPr>
        <w:br/>
        <w:t>Drinnen zu schweben,</w:t>
      </w:r>
      <w:r w:rsidRPr="00E97F5B">
        <w:rPr>
          <w:rFonts w:eastAsia="Times New Roman"/>
          <w:szCs w:val="24"/>
          <w:lang w:eastAsia="de-DE"/>
        </w:rPr>
        <w:br/>
        <w:t>Als seinem Leben,</w:t>
      </w:r>
      <w:r w:rsidRPr="00E97F5B">
        <w:rPr>
          <w:rFonts w:eastAsia="Times New Roman"/>
          <w:szCs w:val="24"/>
          <w:lang w:eastAsia="de-DE"/>
        </w:rPr>
        <w:br/>
        <w:t>Will auch dasselbige von sich nicht geben;</w:t>
      </w:r>
      <w:r w:rsidRPr="00E97F5B">
        <w:rPr>
          <w:rFonts w:eastAsia="Times New Roman"/>
          <w:szCs w:val="24"/>
          <w:lang w:eastAsia="de-DE"/>
        </w:rPr>
        <w:br/>
        <w:t xml:space="preserve">Seele! so </w:t>
      </w:r>
      <w:proofErr w:type="spellStart"/>
      <w:r w:rsidRPr="00E97F5B">
        <w:rPr>
          <w:rFonts w:eastAsia="Times New Roman"/>
          <w:szCs w:val="24"/>
          <w:lang w:eastAsia="de-DE"/>
        </w:rPr>
        <w:t>hatt’st</w:t>
      </w:r>
      <w:proofErr w:type="spellEnd"/>
      <w:r w:rsidRPr="00E97F5B">
        <w:rPr>
          <w:rFonts w:eastAsia="Times New Roman"/>
          <w:szCs w:val="24"/>
          <w:lang w:eastAsia="de-DE"/>
        </w:rPr>
        <w:t xml:space="preserve"> du dich aufwärts gewöhnt,</w:t>
      </w:r>
      <w:r w:rsidRPr="00E97F5B">
        <w:rPr>
          <w:rFonts w:eastAsia="Times New Roman"/>
          <w:szCs w:val="24"/>
          <w:lang w:eastAsia="de-DE"/>
        </w:rPr>
        <w:br/>
        <w:t xml:space="preserve">Und nach dem Gut aller Güter gesehnt. </w:t>
      </w:r>
    </w:p>
    <w:p w14:paraId="57401EA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Seele! ach, siehst du mit Ernste zurück:</w:t>
      </w:r>
      <w:r w:rsidRPr="00E97F5B">
        <w:rPr>
          <w:rFonts w:eastAsia="Times New Roman"/>
          <w:szCs w:val="24"/>
          <w:lang w:eastAsia="de-DE"/>
        </w:rPr>
        <w:br/>
        <w:t>Wird dein Gewissen</w:t>
      </w:r>
      <w:r w:rsidRPr="00E97F5B">
        <w:rPr>
          <w:rFonts w:eastAsia="Times New Roman"/>
          <w:szCs w:val="24"/>
          <w:lang w:eastAsia="de-DE"/>
        </w:rPr>
        <w:br/>
        <w:t>Sagen dir müssen,</w:t>
      </w:r>
      <w:r w:rsidRPr="00E97F5B">
        <w:rPr>
          <w:rFonts w:eastAsia="Times New Roman"/>
          <w:szCs w:val="24"/>
          <w:lang w:eastAsia="de-DE"/>
        </w:rPr>
        <w:br/>
        <w:t>Dass du dich los von dem Schöpfer gerissen;</w:t>
      </w:r>
      <w:r w:rsidRPr="00E97F5B">
        <w:rPr>
          <w:rFonts w:eastAsia="Times New Roman"/>
          <w:szCs w:val="24"/>
          <w:lang w:eastAsia="de-DE"/>
        </w:rPr>
        <w:br/>
        <w:t>o so erwäge dein ewiges Glück,</w:t>
      </w:r>
      <w:r w:rsidRPr="00E97F5B">
        <w:rPr>
          <w:rFonts w:eastAsia="Times New Roman"/>
          <w:szCs w:val="24"/>
          <w:lang w:eastAsia="de-DE"/>
        </w:rPr>
        <w:br/>
        <w:t xml:space="preserve">Seele! und eile zum Ursprung zurück! </w:t>
      </w:r>
    </w:p>
    <w:p w14:paraId="51E3F502" w14:textId="77777777" w:rsidR="007216F1" w:rsidRPr="00E97F5B" w:rsidRDefault="007216F1" w:rsidP="007216F1">
      <w:pPr>
        <w:pStyle w:val="berschrift1"/>
      </w:pPr>
      <w:r w:rsidRPr="00E97F5B">
        <w:t>Seht, die Nacht vergehet</w:t>
      </w:r>
    </w:p>
    <w:p w14:paraId="313B247F" w14:textId="2AF25C1B"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Seht, die Nacht vergehet!</w:t>
      </w:r>
      <w:r w:rsidRPr="00E97F5B">
        <w:rPr>
          <w:rFonts w:eastAsia="Times New Roman"/>
          <w:szCs w:val="24"/>
          <w:lang w:eastAsia="de-DE"/>
        </w:rPr>
        <w:br/>
        <w:t>Geist und Herz, erstehet!</w:t>
      </w:r>
      <w:r w:rsidRPr="00E97F5B">
        <w:rPr>
          <w:rFonts w:eastAsia="Times New Roman"/>
          <w:szCs w:val="24"/>
          <w:lang w:eastAsia="de-DE"/>
        </w:rPr>
        <w:br/>
        <w:t>Seid der Sonne gleich!</w:t>
      </w:r>
      <w:r w:rsidRPr="00E97F5B">
        <w:rPr>
          <w:rFonts w:eastAsia="Times New Roman"/>
          <w:szCs w:val="24"/>
          <w:lang w:eastAsia="de-DE"/>
        </w:rPr>
        <w:br/>
        <w:t xml:space="preserve">Gottes </w:t>
      </w:r>
      <w:proofErr w:type="spellStart"/>
      <w:r w:rsidRPr="00E97F5B">
        <w:rPr>
          <w:rFonts w:eastAsia="Times New Roman"/>
          <w:szCs w:val="24"/>
          <w:lang w:eastAsia="de-DE"/>
        </w:rPr>
        <w:t>Güt</w:t>
      </w:r>
      <w:proofErr w:type="spellEnd"/>
      <w:r w:rsidRPr="00E97F5B">
        <w:rPr>
          <w:rFonts w:eastAsia="Times New Roman"/>
          <w:szCs w:val="24"/>
          <w:lang w:eastAsia="de-DE"/>
        </w:rPr>
        <w:t>‘ und Treue</w:t>
      </w:r>
      <w:r w:rsidRPr="00E97F5B">
        <w:rPr>
          <w:rFonts w:eastAsia="Times New Roman"/>
          <w:szCs w:val="24"/>
          <w:lang w:eastAsia="de-DE"/>
        </w:rPr>
        <w:br/>
        <w:t xml:space="preserve">Leuchtet nun </w:t>
      </w:r>
      <w:r w:rsidR="005A6ACE" w:rsidRPr="00E97F5B">
        <w:rPr>
          <w:rFonts w:eastAsia="Times New Roman"/>
          <w:szCs w:val="24"/>
          <w:lang w:eastAsia="de-DE"/>
        </w:rPr>
        <w:t>aufs</w:t>
      </w:r>
      <w:r w:rsidRPr="00E97F5B">
        <w:rPr>
          <w:rFonts w:eastAsia="Times New Roman"/>
          <w:szCs w:val="24"/>
          <w:lang w:eastAsia="de-DE"/>
        </w:rPr>
        <w:t xml:space="preserve"> Neue,</w:t>
      </w:r>
      <w:r w:rsidRPr="00E97F5B">
        <w:rPr>
          <w:rFonts w:eastAsia="Times New Roman"/>
          <w:szCs w:val="24"/>
          <w:lang w:eastAsia="de-DE"/>
        </w:rPr>
        <w:br/>
        <w:t>Kräftig, voll und reich.</w:t>
      </w:r>
      <w:r w:rsidRPr="00E97F5B">
        <w:rPr>
          <w:rFonts w:eastAsia="Times New Roman"/>
          <w:szCs w:val="24"/>
          <w:lang w:eastAsia="de-DE"/>
        </w:rPr>
        <w:br/>
        <w:t>Was ihr wollt, kann euch erfreuen:</w:t>
      </w:r>
      <w:r w:rsidRPr="00E97F5B">
        <w:rPr>
          <w:rFonts w:eastAsia="Times New Roman"/>
          <w:szCs w:val="24"/>
          <w:lang w:eastAsia="de-DE"/>
        </w:rPr>
        <w:br/>
        <w:t>Gnade, Leben und Gedeihen.</w:t>
      </w:r>
    </w:p>
    <w:p w14:paraId="44F3DCA6" w14:textId="0735B70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Seele, dass auch heute</w:t>
      </w:r>
      <w:r w:rsidRPr="00E97F5B">
        <w:rPr>
          <w:rFonts w:eastAsia="Times New Roman"/>
          <w:szCs w:val="24"/>
          <w:lang w:eastAsia="de-DE"/>
        </w:rPr>
        <w:br/>
        <w:t>Dir Gott sei zur Seite,</w:t>
      </w:r>
      <w:r w:rsidRPr="00E97F5B">
        <w:rPr>
          <w:rFonts w:eastAsia="Times New Roman"/>
          <w:szCs w:val="24"/>
          <w:lang w:eastAsia="de-DE"/>
        </w:rPr>
        <w:br/>
        <w:t>Darum bitte nun!</w:t>
      </w:r>
      <w:r w:rsidRPr="00E97F5B">
        <w:rPr>
          <w:rFonts w:eastAsia="Times New Roman"/>
          <w:szCs w:val="24"/>
          <w:lang w:eastAsia="de-DE"/>
        </w:rPr>
        <w:br/>
        <w:t>Bitt‘ um Heil und Segen</w:t>
      </w:r>
      <w:r w:rsidRPr="00E97F5B">
        <w:rPr>
          <w:rFonts w:eastAsia="Times New Roman"/>
          <w:szCs w:val="24"/>
          <w:lang w:eastAsia="de-DE"/>
        </w:rPr>
        <w:br/>
        <w:t>Heut‘ auf deinen Wegen</w:t>
      </w:r>
      <w:r w:rsidRPr="00E97F5B">
        <w:rPr>
          <w:rFonts w:eastAsia="Times New Roman"/>
          <w:szCs w:val="24"/>
          <w:lang w:eastAsia="de-DE"/>
        </w:rPr>
        <w:br/>
        <w:t>Und bei deinem Tun!</w:t>
      </w:r>
      <w:r w:rsidRPr="00E97F5B">
        <w:rPr>
          <w:rFonts w:eastAsia="Times New Roman"/>
          <w:szCs w:val="24"/>
          <w:lang w:eastAsia="de-DE"/>
        </w:rPr>
        <w:br/>
      </w:r>
      <w:proofErr w:type="spellStart"/>
      <w:r w:rsidRPr="00E97F5B">
        <w:rPr>
          <w:rFonts w:eastAsia="Times New Roman"/>
          <w:szCs w:val="24"/>
          <w:lang w:eastAsia="de-DE"/>
        </w:rPr>
        <w:t>Vörderst</w:t>
      </w:r>
      <w:proofErr w:type="spellEnd"/>
      <w:r w:rsidR="005A6ACE">
        <w:rPr>
          <w:rStyle w:val="Funotenzeichen"/>
          <w:rFonts w:eastAsia="Times New Roman"/>
          <w:szCs w:val="24"/>
          <w:lang w:eastAsia="de-DE"/>
        </w:rPr>
        <w:footnoteReference w:id="18"/>
      </w:r>
      <w:r w:rsidRPr="00E97F5B">
        <w:rPr>
          <w:rFonts w:eastAsia="Times New Roman"/>
          <w:szCs w:val="24"/>
          <w:lang w:eastAsia="de-DE"/>
        </w:rPr>
        <w:t>, für die Macht der Sünden</w:t>
      </w:r>
      <w:r w:rsidRPr="00E97F5B">
        <w:rPr>
          <w:rFonts w:eastAsia="Times New Roman"/>
          <w:szCs w:val="24"/>
          <w:lang w:eastAsia="de-DE"/>
        </w:rPr>
        <w:br/>
        <w:t>Rat und Widerstand zu finden.</w:t>
      </w:r>
    </w:p>
    <w:p w14:paraId="5A64B53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3.) Seufz‘ in heißem Geiste,</w:t>
      </w:r>
      <w:r w:rsidRPr="00E97F5B">
        <w:rPr>
          <w:rFonts w:eastAsia="Times New Roman"/>
          <w:szCs w:val="24"/>
          <w:lang w:eastAsia="de-DE"/>
        </w:rPr>
        <w:br/>
        <w:t>Dass er Hilfe leiste,</w:t>
      </w:r>
      <w:r w:rsidRPr="00E97F5B">
        <w:rPr>
          <w:rFonts w:eastAsia="Times New Roman"/>
          <w:szCs w:val="24"/>
          <w:lang w:eastAsia="de-DE"/>
        </w:rPr>
        <w:br/>
        <w:t>Und sei Rat und Kraft.</w:t>
      </w:r>
      <w:r w:rsidRPr="00E97F5B">
        <w:rPr>
          <w:rFonts w:eastAsia="Times New Roman"/>
          <w:szCs w:val="24"/>
          <w:lang w:eastAsia="de-DE"/>
        </w:rPr>
        <w:br/>
        <w:t>Dass dich nichts verleite</w:t>
      </w:r>
      <w:r w:rsidRPr="00E97F5B">
        <w:rPr>
          <w:rFonts w:eastAsia="Times New Roman"/>
          <w:szCs w:val="24"/>
          <w:lang w:eastAsia="de-DE"/>
        </w:rPr>
        <w:br/>
        <w:t>Auf die falsche Seite</w:t>
      </w:r>
      <w:r w:rsidRPr="00E97F5B">
        <w:rPr>
          <w:rFonts w:eastAsia="Times New Roman"/>
          <w:szCs w:val="24"/>
          <w:lang w:eastAsia="de-DE"/>
        </w:rPr>
        <w:br/>
        <w:t>Bei der Pilgerschaft,</w:t>
      </w:r>
      <w:r w:rsidRPr="00E97F5B">
        <w:rPr>
          <w:rFonts w:eastAsia="Times New Roman"/>
          <w:szCs w:val="24"/>
          <w:lang w:eastAsia="de-DE"/>
        </w:rPr>
        <w:br/>
        <w:t xml:space="preserve">Weil so viel </w:t>
      </w:r>
      <w:proofErr w:type="spellStart"/>
      <w:r w:rsidRPr="00E97F5B">
        <w:rPr>
          <w:rFonts w:eastAsia="Times New Roman"/>
          <w:szCs w:val="24"/>
          <w:lang w:eastAsia="de-DE"/>
        </w:rPr>
        <w:t>Gefährlichkeiten</w:t>
      </w:r>
      <w:proofErr w:type="spellEnd"/>
      <w:r w:rsidRPr="00E97F5B">
        <w:rPr>
          <w:rFonts w:eastAsia="Times New Roman"/>
          <w:szCs w:val="24"/>
          <w:lang w:eastAsia="de-DE"/>
        </w:rPr>
        <w:br/>
        <w:t>Dich an Seel‘ und Leib begleiten!</w:t>
      </w:r>
    </w:p>
    <w:p w14:paraId="6488711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4.) Will die Welt dich haben,</w:t>
      </w:r>
      <w:r w:rsidRPr="00E97F5B">
        <w:rPr>
          <w:rFonts w:eastAsia="Times New Roman"/>
          <w:szCs w:val="24"/>
          <w:lang w:eastAsia="de-DE"/>
        </w:rPr>
        <w:br/>
        <w:t>Und mit ihren Gaben</w:t>
      </w:r>
      <w:r w:rsidRPr="00E97F5B">
        <w:rPr>
          <w:rFonts w:eastAsia="Times New Roman"/>
          <w:szCs w:val="24"/>
          <w:lang w:eastAsia="de-DE"/>
        </w:rPr>
        <w:br/>
        <w:t xml:space="preserve">Wieder zu sich </w:t>
      </w:r>
      <w:proofErr w:type="spellStart"/>
      <w:r w:rsidRPr="00E97F5B">
        <w:rPr>
          <w:rFonts w:eastAsia="Times New Roman"/>
          <w:szCs w:val="24"/>
          <w:lang w:eastAsia="de-DE"/>
        </w:rPr>
        <w:t>ziehn</w:t>
      </w:r>
      <w:proofErr w:type="spellEnd"/>
      <w:r w:rsidRPr="00E97F5B">
        <w:rPr>
          <w:rFonts w:eastAsia="Times New Roman"/>
          <w:szCs w:val="24"/>
          <w:lang w:eastAsia="de-DE"/>
        </w:rPr>
        <w:t>:</w:t>
      </w:r>
      <w:r w:rsidRPr="00E97F5B">
        <w:rPr>
          <w:rFonts w:eastAsia="Times New Roman"/>
          <w:szCs w:val="24"/>
          <w:lang w:eastAsia="de-DE"/>
        </w:rPr>
        <w:br/>
        <w:t>Sei du unempfindlich</w:t>
      </w:r>
      <w:r w:rsidRPr="00E97F5B">
        <w:rPr>
          <w:rFonts w:eastAsia="Times New Roman"/>
          <w:szCs w:val="24"/>
          <w:lang w:eastAsia="de-DE"/>
        </w:rPr>
        <w:br/>
        <w:t>Und in Liebe kindlich,</w:t>
      </w:r>
      <w:r w:rsidRPr="00E97F5B">
        <w:rPr>
          <w:rFonts w:eastAsia="Times New Roman"/>
          <w:szCs w:val="24"/>
          <w:lang w:eastAsia="de-DE"/>
        </w:rPr>
        <w:br/>
        <w:t xml:space="preserve">Dass du kannst </w:t>
      </w:r>
      <w:proofErr w:type="spellStart"/>
      <w:r w:rsidRPr="00E97F5B">
        <w:rPr>
          <w:rFonts w:eastAsia="Times New Roman"/>
          <w:szCs w:val="24"/>
          <w:lang w:eastAsia="de-DE"/>
        </w:rPr>
        <w:t>entfliehn</w:t>
      </w:r>
      <w:proofErr w:type="spellEnd"/>
      <w:r w:rsidRPr="00E97F5B">
        <w:rPr>
          <w:rFonts w:eastAsia="Times New Roman"/>
          <w:szCs w:val="24"/>
          <w:lang w:eastAsia="de-DE"/>
        </w:rPr>
        <w:t>.</w:t>
      </w:r>
      <w:r w:rsidRPr="00E97F5B">
        <w:rPr>
          <w:rFonts w:eastAsia="Times New Roman"/>
          <w:szCs w:val="24"/>
          <w:lang w:eastAsia="de-DE"/>
        </w:rPr>
        <w:br/>
        <w:t>Besser, sich auch töricht fassen,</w:t>
      </w:r>
      <w:r w:rsidRPr="00E97F5B">
        <w:rPr>
          <w:rFonts w:eastAsia="Times New Roman"/>
          <w:szCs w:val="24"/>
          <w:lang w:eastAsia="de-DE"/>
        </w:rPr>
        <w:br/>
        <w:t>Als von ihr gewinnen lassen.</w:t>
      </w:r>
    </w:p>
    <w:p w14:paraId="616874F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5.) Hast du nun gesehen,</w:t>
      </w:r>
      <w:r w:rsidRPr="00E97F5B">
        <w:rPr>
          <w:rFonts w:eastAsia="Times New Roman"/>
          <w:szCs w:val="24"/>
          <w:lang w:eastAsia="de-DE"/>
        </w:rPr>
        <w:br/>
        <w:t>Wie es Gott lässt gehen,</w:t>
      </w:r>
      <w:r w:rsidRPr="00E97F5B">
        <w:rPr>
          <w:rFonts w:eastAsia="Times New Roman"/>
          <w:szCs w:val="24"/>
          <w:lang w:eastAsia="de-DE"/>
        </w:rPr>
        <w:br/>
        <w:t>Was er ausgeführt:</w:t>
      </w:r>
      <w:r w:rsidRPr="00E97F5B">
        <w:rPr>
          <w:rFonts w:eastAsia="Times New Roman"/>
          <w:szCs w:val="24"/>
          <w:lang w:eastAsia="de-DE"/>
        </w:rPr>
        <w:br/>
        <w:t>So fang an zu singen,</w:t>
      </w:r>
      <w:r w:rsidRPr="00E97F5B">
        <w:rPr>
          <w:rFonts w:eastAsia="Times New Roman"/>
          <w:szCs w:val="24"/>
          <w:lang w:eastAsia="de-DE"/>
        </w:rPr>
        <w:br/>
        <w:t>Und ihm Lob zu bringen,</w:t>
      </w:r>
      <w:r w:rsidRPr="00E97F5B">
        <w:rPr>
          <w:rFonts w:eastAsia="Times New Roman"/>
          <w:szCs w:val="24"/>
          <w:lang w:eastAsia="de-DE"/>
        </w:rPr>
        <w:br/>
        <w:t>Dem das Lob gebührt.</w:t>
      </w:r>
      <w:r w:rsidRPr="00E97F5B">
        <w:rPr>
          <w:rFonts w:eastAsia="Times New Roman"/>
          <w:szCs w:val="24"/>
          <w:lang w:eastAsia="de-DE"/>
        </w:rPr>
        <w:br/>
        <w:t>Such ihn auch in neuen Weisen</w:t>
      </w:r>
      <w:r w:rsidRPr="00E97F5B">
        <w:rPr>
          <w:rFonts w:eastAsia="Times New Roman"/>
          <w:szCs w:val="24"/>
          <w:lang w:eastAsia="de-DE"/>
        </w:rPr>
        <w:br/>
        <w:t>Jeden Tag zu preisen!</w:t>
      </w:r>
    </w:p>
    <w:p w14:paraId="7F5B5B1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6.) Gottes Macht beschützen</w:t>
      </w:r>
      <w:r w:rsidRPr="00E97F5B">
        <w:rPr>
          <w:rFonts w:eastAsia="Times New Roman"/>
          <w:szCs w:val="24"/>
          <w:lang w:eastAsia="de-DE"/>
        </w:rPr>
        <w:br/>
        <w:t>Lass dich dazu nützen,</w:t>
      </w:r>
      <w:r w:rsidRPr="00E97F5B">
        <w:rPr>
          <w:rFonts w:eastAsia="Times New Roman"/>
          <w:szCs w:val="24"/>
          <w:lang w:eastAsia="de-DE"/>
        </w:rPr>
        <w:br/>
        <w:t>Dass du treuer wirst!</w:t>
      </w:r>
      <w:r w:rsidRPr="00E97F5B">
        <w:rPr>
          <w:rFonts w:eastAsia="Times New Roman"/>
          <w:szCs w:val="24"/>
          <w:lang w:eastAsia="de-DE"/>
        </w:rPr>
        <w:br/>
        <w:t>Such ihn auch dein Leben</w:t>
      </w:r>
      <w:r w:rsidRPr="00E97F5B">
        <w:rPr>
          <w:rFonts w:eastAsia="Times New Roman"/>
          <w:szCs w:val="24"/>
          <w:lang w:eastAsia="de-DE"/>
        </w:rPr>
        <w:br/>
        <w:t>Wirklich zu ergeben!</w:t>
      </w:r>
      <w:r w:rsidRPr="00E97F5B">
        <w:rPr>
          <w:rFonts w:eastAsia="Times New Roman"/>
          <w:szCs w:val="24"/>
          <w:lang w:eastAsia="de-DE"/>
        </w:rPr>
        <w:br/>
        <w:t>Er ist Lebensfürst.</w:t>
      </w:r>
      <w:r w:rsidRPr="00E97F5B">
        <w:rPr>
          <w:rFonts w:eastAsia="Times New Roman"/>
          <w:szCs w:val="24"/>
          <w:lang w:eastAsia="de-DE"/>
        </w:rPr>
        <w:br/>
        <w:t>Such es ja vor allen Dingen</w:t>
      </w:r>
      <w:r w:rsidRPr="00E97F5B">
        <w:rPr>
          <w:rFonts w:eastAsia="Times New Roman"/>
          <w:szCs w:val="24"/>
          <w:lang w:eastAsia="de-DE"/>
        </w:rPr>
        <w:br/>
        <w:t>Im Gehorsam weit zu bringen:</w:t>
      </w:r>
    </w:p>
    <w:p w14:paraId="6EC1EF1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7.) Dass dir’s </w:t>
      </w:r>
      <w:proofErr w:type="spellStart"/>
      <w:r w:rsidRPr="00E97F5B">
        <w:rPr>
          <w:rFonts w:eastAsia="Times New Roman"/>
          <w:szCs w:val="24"/>
          <w:lang w:eastAsia="de-DE"/>
        </w:rPr>
        <w:t>wohlgefället</w:t>
      </w:r>
      <w:proofErr w:type="spellEnd"/>
      <w:r w:rsidRPr="00E97F5B">
        <w:rPr>
          <w:rFonts w:eastAsia="Times New Roman"/>
          <w:szCs w:val="24"/>
          <w:lang w:eastAsia="de-DE"/>
        </w:rPr>
        <w:t>,</w:t>
      </w:r>
      <w:r w:rsidRPr="00E97F5B">
        <w:rPr>
          <w:rFonts w:eastAsia="Times New Roman"/>
          <w:szCs w:val="24"/>
          <w:lang w:eastAsia="de-DE"/>
        </w:rPr>
        <w:br/>
        <w:t>Wie dein Gott sich stellet,</w:t>
      </w:r>
      <w:r w:rsidRPr="00E97F5B">
        <w:rPr>
          <w:rFonts w:eastAsia="Times New Roman"/>
          <w:szCs w:val="24"/>
          <w:lang w:eastAsia="de-DE"/>
        </w:rPr>
        <w:br/>
        <w:t>Grausam oder gut, –</w:t>
      </w:r>
      <w:r w:rsidRPr="00E97F5B">
        <w:rPr>
          <w:rFonts w:eastAsia="Times New Roman"/>
          <w:szCs w:val="24"/>
          <w:lang w:eastAsia="de-DE"/>
        </w:rPr>
        <w:br/>
        <w:t xml:space="preserve">Wenn er straft und </w:t>
      </w:r>
      <w:proofErr w:type="spellStart"/>
      <w:r w:rsidRPr="00E97F5B">
        <w:rPr>
          <w:rFonts w:eastAsia="Times New Roman"/>
          <w:szCs w:val="24"/>
          <w:lang w:eastAsia="de-DE"/>
        </w:rPr>
        <w:t>schläget</w:t>
      </w:r>
      <w:proofErr w:type="spellEnd"/>
      <w:r w:rsidRPr="00E97F5B">
        <w:rPr>
          <w:rFonts w:eastAsia="Times New Roman"/>
          <w:szCs w:val="24"/>
          <w:lang w:eastAsia="de-DE"/>
        </w:rPr>
        <w:t>,</w:t>
      </w:r>
      <w:r w:rsidRPr="00E97F5B">
        <w:rPr>
          <w:rFonts w:eastAsia="Times New Roman"/>
          <w:szCs w:val="24"/>
          <w:lang w:eastAsia="de-DE"/>
        </w:rPr>
        <w:br/>
        <w:t xml:space="preserve">Wenn er küsst und </w:t>
      </w:r>
      <w:proofErr w:type="spellStart"/>
      <w:r w:rsidRPr="00E97F5B">
        <w:rPr>
          <w:rFonts w:eastAsia="Times New Roman"/>
          <w:szCs w:val="24"/>
          <w:lang w:eastAsia="de-DE"/>
        </w:rPr>
        <w:t>träget</w:t>
      </w:r>
      <w:proofErr w:type="spellEnd"/>
      <w:r w:rsidRPr="00E97F5B">
        <w:rPr>
          <w:rFonts w:eastAsia="Times New Roman"/>
          <w:szCs w:val="24"/>
          <w:lang w:eastAsia="de-DE"/>
        </w:rPr>
        <w:t>, –</w:t>
      </w:r>
      <w:r w:rsidRPr="00E97F5B">
        <w:rPr>
          <w:rFonts w:eastAsia="Times New Roman"/>
          <w:szCs w:val="24"/>
          <w:lang w:eastAsia="de-DE"/>
        </w:rPr>
        <w:br/>
        <w:t>Alles, was er tut.</w:t>
      </w:r>
      <w:r w:rsidRPr="00E97F5B">
        <w:rPr>
          <w:rFonts w:eastAsia="Times New Roman"/>
          <w:szCs w:val="24"/>
          <w:lang w:eastAsia="de-DE"/>
        </w:rPr>
        <w:br/>
        <w:t>Dank‘ und rühme bei der Freude!</w:t>
      </w:r>
      <w:r w:rsidRPr="00E97F5B">
        <w:rPr>
          <w:rFonts w:eastAsia="Times New Roman"/>
          <w:szCs w:val="24"/>
          <w:lang w:eastAsia="de-DE"/>
        </w:rPr>
        <w:br/>
        <w:t>Lieb‘ und lob ihn auch im Leide!</w:t>
      </w:r>
    </w:p>
    <w:p w14:paraId="20FD7975" w14:textId="77777777" w:rsidR="007216F1" w:rsidRDefault="007216F1" w:rsidP="007216F1">
      <w:pPr>
        <w:pStyle w:val="berschrift1"/>
      </w:pPr>
      <w:r w:rsidRPr="00E97F5B">
        <w:t xml:space="preserve">Sieh‘ da! wer </w:t>
      </w:r>
      <w:proofErr w:type="spellStart"/>
      <w:r w:rsidRPr="00E97F5B">
        <w:t>kömmt</w:t>
      </w:r>
      <w:proofErr w:type="spellEnd"/>
      <w:r w:rsidRPr="00E97F5B">
        <w:t xml:space="preserve"> voll </w:t>
      </w:r>
      <w:proofErr w:type="spellStart"/>
      <w:r w:rsidRPr="00E97F5B">
        <w:t>Gottesehr</w:t>
      </w:r>
      <w:proofErr w:type="spellEnd"/>
      <w:r w:rsidRPr="00E97F5B">
        <w:t>‘</w:t>
      </w:r>
    </w:p>
    <w:p w14:paraId="372930F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Sieh‘ da! wer </w:t>
      </w:r>
      <w:proofErr w:type="spellStart"/>
      <w:r w:rsidRPr="00E97F5B">
        <w:rPr>
          <w:rFonts w:eastAsia="Times New Roman"/>
          <w:szCs w:val="24"/>
          <w:lang w:eastAsia="de-DE"/>
        </w:rPr>
        <w:t>kömmt</w:t>
      </w:r>
      <w:proofErr w:type="spellEnd"/>
      <w:r w:rsidRPr="00E97F5B">
        <w:rPr>
          <w:rFonts w:eastAsia="Times New Roman"/>
          <w:szCs w:val="24"/>
          <w:lang w:eastAsia="de-DE"/>
        </w:rPr>
        <w:t xml:space="preserve"> voll </w:t>
      </w:r>
      <w:proofErr w:type="spellStart"/>
      <w:r w:rsidRPr="00E97F5B">
        <w:rPr>
          <w:rFonts w:eastAsia="Times New Roman"/>
          <w:szCs w:val="24"/>
          <w:lang w:eastAsia="de-DE"/>
        </w:rPr>
        <w:t>Gottesehr</w:t>
      </w:r>
      <w:proofErr w:type="spellEnd"/>
      <w:r w:rsidRPr="00E97F5B">
        <w:rPr>
          <w:rFonts w:eastAsia="Times New Roman"/>
          <w:szCs w:val="24"/>
          <w:lang w:eastAsia="de-DE"/>
        </w:rPr>
        <w:t>‘</w:t>
      </w:r>
      <w:r w:rsidRPr="00E97F5B">
        <w:rPr>
          <w:rFonts w:eastAsia="Times New Roman"/>
          <w:szCs w:val="24"/>
          <w:lang w:eastAsia="de-DE"/>
        </w:rPr>
        <w:br/>
        <w:t>Im blutigen Gewand?</w:t>
      </w:r>
      <w:r w:rsidRPr="00E97F5B">
        <w:rPr>
          <w:rFonts w:eastAsia="Times New Roman"/>
          <w:szCs w:val="24"/>
          <w:lang w:eastAsia="de-DE"/>
        </w:rPr>
        <w:br/>
        <w:t>Ein Held, er gehet hoch daher,</w:t>
      </w:r>
      <w:r w:rsidRPr="00E97F5B">
        <w:rPr>
          <w:rFonts w:eastAsia="Times New Roman"/>
          <w:szCs w:val="24"/>
          <w:lang w:eastAsia="de-DE"/>
        </w:rPr>
        <w:br/>
        <w:t xml:space="preserve">Scheut keinen Widerstand! </w:t>
      </w:r>
    </w:p>
    <w:p w14:paraId="4248DEDB" w14:textId="664BC2E9"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Wer ist’s, so prächtig </w:t>
      </w:r>
      <w:proofErr w:type="spellStart"/>
      <w:r w:rsidRPr="00E97F5B">
        <w:rPr>
          <w:rFonts w:eastAsia="Times New Roman"/>
          <w:szCs w:val="24"/>
          <w:lang w:eastAsia="de-DE"/>
        </w:rPr>
        <w:t>angekleid’t</w:t>
      </w:r>
      <w:proofErr w:type="spellEnd"/>
      <w:r w:rsidRPr="00E97F5B">
        <w:rPr>
          <w:rFonts w:eastAsia="Times New Roman"/>
          <w:szCs w:val="24"/>
          <w:lang w:eastAsia="de-DE"/>
        </w:rPr>
        <w:t>,</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ihr nichts </w:t>
      </w:r>
      <w:proofErr w:type="spellStart"/>
      <w:r w:rsidRPr="00E97F5B">
        <w:rPr>
          <w:rFonts w:eastAsia="Times New Roman"/>
          <w:szCs w:val="24"/>
          <w:lang w:eastAsia="de-DE"/>
        </w:rPr>
        <w:t>Schön’res</w:t>
      </w:r>
      <w:proofErr w:type="spellEnd"/>
      <w:r w:rsidRPr="00E97F5B">
        <w:rPr>
          <w:rFonts w:eastAsia="Times New Roman"/>
          <w:szCs w:val="24"/>
          <w:lang w:eastAsia="de-DE"/>
        </w:rPr>
        <w:t xml:space="preserve"> wisst?</w:t>
      </w:r>
      <w:r w:rsidRPr="00E97F5B">
        <w:rPr>
          <w:rFonts w:eastAsia="Times New Roman"/>
          <w:szCs w:val="24"/>
          <w:lang w:eastAsia="de-DE"/>
        </w:rPr>
        <w:br/>
        <w:t xml:space="preserve">Der unser Fried‘ und seiner </w:t>
      </w:r>
      <w:proofErr w:type="spellStart"/>
      <w:r w:rsidRPr="00E97F5B">
        <w:rPr>
          <w:rFonts w:eastAsia="Times New Roman"/>
          <w:szCs w:val="24"/>
          <w:lang w:eastAsia="de-DE"/>
        </w:rPr>
        <w:t>Leut</w:t>
      </w:r>
      <w:proofErr w:type="spellEnd"/>
      <w:r w:rsidRPr="00E97F5B">
        <w:rPr>
          <w:rFonts w:eastAsia="Times New Roman"/>
          <w:szCs w:val="24"/>
          <w:lang w:eastAsia="de-DE"/>
        </w:rPr>
        <w:t>‘</w:t>
      </w:r>
      <w:r w:rsidRPr="00E97F5B">
        <w:rPr>
          <w:rFonts w:eastAsia="Times New Roman"/>
          <w:szCs w:val="24"/>
          <w:lang w:eastAsia="de-DE"/>
        </w:rPr>
        <w:br/>
        <w:t xml:space="preserve">Allmächtiger Heiland ist! </w:t>
      </w:r>
    </w:p>
    <w:p w14:paraId="009A50F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Warum sieht aber sein Talar</w:t>
      </w:r>
      <w:r w:rsidRPr="00E97F5B">
        <w:rPr>
          <w:rFonts w:eastAsia="Times New Roman"/>
          <w:szCs w:val="24"/>
          <w:lang w:eastAsia="de-DE"/>
        </w:rPr>
        <w:br/>
        <w:t>So blutbesprenget aus,</w:t>
      </w:r>
      <w:r w:rsidRPr="00E97F5B">
        <w:rPr>
          <w:rFonts w:eastAsia="Times New Roman"/>
          <w:szCs w:val="24"/>
          <w:lang w:eastAsia="de-DE"/>
        </w:rPr>
        <w:br/>
        <w:t xml:space="preserve">Als </w:t>
      </w:r>
      <w:proofErr w:type="spellStart"/>
      <w:r w:rsidRPr="00E97F5B">
        <w:rPr>
          <w:rFonts w:eastAsia="Times New Roman"/>
          <w:szCs w:val="24"/>
          <w:lang w:eastAsia="de-DE"/>
        </w:rPr>
        <w:t>käm</w:t>
      </w:r>
      <w:proofErr w:type="spellEnd"/>
      <w:r w:rsidRPr="00E97F5B">
        <w:rPr>
          <w:rFonts w:eastAsia="Times New Roman"/>
          <w:szCs w:val="24"/>
          <w:lang w:eastAsia="de-DE"/>
        </w:rPr>
        <w:t>‘ der König unsrer Schar</w:t>
      </w:r>
      <w:r w:rsidRPr="00E97F5B">
        <w:rPr>
          <w:rFonts w:eastAsia="Times New Roman"/>
          <w:szCs w:val="24"/>
          <w:lang w:eastAsia="de-DE"/>
        </w:rPr>
        <w:br/>
        <w:t xml:space="preserve">Aus einem Kelterhaus? </w:t>
      </w:r>
    </w:p>
    <w:p w14:paraId="3B204881" w14:textId="1298D720"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 spricht: Nicht ist’s verwunderlich,</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mein Kleid Flecken hat,</w:t>
      </w:r>
      <w:r w:rsidRPr="00E97F5B">
        <w:rPr>
          <w:rFonts w:eastAsia="Times New Roman"/>
          <w:szCs w:val="24"/>
          <w:lang w:eastAsia="de-DE"/>
        </w:rPr>
        <w:br/>
        <w:t>Weil Niemand da war, außer Ich,</w:t>
      </w:r>
      <w:r w:rsidRPr="00E97F5B">
        <w:rPr>
          <w:rFonts w:eastAsia="Times New Roman"/>
          <w:szCs w:val="24"/>
          <w:lang w:eastAsia="de-DE"/>
        </w:rPr>
        <w:br/>
        <w:t xml:space="preserve">Der Gottes Kelter trat! </w:t>
      </w:r>
    </w:p>
    <w:p w14:paraId="608A489E" w14:textId="33A5E5F1"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Ach ja! Er hemmt den Wunderlauf,</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Er die Lasten </w:t>
      </w:r>
      <w:proofErr w:type="spellStart"/>
      <w:r w:rsidRPr="00E97F5B">
        <w:rPr>
          <w:rFonts w:eastAsia="Times New Roman"/>
          <w:szCs w:val="24"/>
          <w:lang w:eastAsia="de-DE"/>
        </w:rPr>
        <w:t>nehm</w:t>
      </w:r>
      <w:proofErr w:type="spellEnd"/>
      <w:r w:rsidRPr="00E97F5B">
        <w:rPr>
          <w:rFonts w:eastAsia="Times New Roman"/>
          <w:szCs w:val="24"/>
          <w:lang w:eastAsia="de-DE"/>
        </w:rPr>
        <w:t>‘;</w:t>
      </w:r>
      <w:r w:rsidRPr="00E97F5B">
        <w:rPr>
          <w:rFonts w:eastAsia="Times New Roman"/>
          <w:szCs w:val="24"/>
          <w:lang w:eastAsia="de-DE"/>
        </w:rPr>
        <w:br/>
        <w:t>Er setzt den Kranz von Dornen auf,</w:t>
      </w:r>
      <w:r w:rsidRPr="00E97F5B">
        <w:rPr>
          <w:rFonts w:eastAsia="Times New Roman"/>
          <w:szCs w:val="24"/>
          <w:lang w:eastAsia="de-DE"/>
        </w:rPr>
        <w:br/>
        <w:t xml:space="preserve">Und lässt das Diadem. </w:t>
      </w:r>
    </w:p>
    <w:p w14:paraId="3410ACD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Schweiß, Schrecken, Zähren, Angstgeschrei,</w:t>
      </w:r>
      <w:r w:rsidRPr="00E97F5B">
        <w:rPr>
          <w:rFonts w:eastAsia="Times New Roman"/>
          <w:szCs w:val="24"/>
          <w:lang w:eastAsia="de-DE"/>
        </w:rPr>
        <w:br/>
        <w:t>Die Wunden, die Er hat,</w:t>
      </w:r>
      <w:r w:rsidRPr="00E97F5B">
        <w:rPr>
          <w:rFonts w:eastAsia="Times New Roman"/>
          <w:szCs w:val="24"/>
          <w:lang w:eastAsia="de-DE"/>
        </w:rPr>
        <w:br/>
        <w:t>Sind, denk ich, Zeugen Seiner Treu‘,</w:t>
      </w:r>
      <w:r w:rsidRPr="00E97F5B">
        <w:rPr>
          <w:rFonts w:eastAsia="Times New Roman"/>
          <w:szCs w:val="24"/>
          <w:lang w:eastAsia="de-DE"/>
        </w:rPr>
        <w:br/>
        <w:t>Und Seiner Lieb‘ und Gnad‘.</w:t>
      </w:r>
    </w:p>
    <w:p w14:paraId="7EC38CF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O was ist doch für ein Beweis</w:t>
      </w:r>
      <w:r w:rsidRPr="00E97F5B">
        <w:rPr>
          <w:rFonts w:eastAsia="Times New Roman"/>
          <w:szCs w:val="24"/>
          <w:lang w:eastAsia="de-DE"/>
        </w:rPr>
        <w:br/>
        <w:t>Für Deine große Lieb‘,</w:t>
      </w:r>
      <w:r w:rsidRPr="00E97F5B">
        <w:rPr>
          <w:rFonts w:eastAsia="Times New Roman"/>
          <w:szCs w:val="24"/>
          <w:lang w:eastAsia="de-DE"/>
        </w:rPr>
        <w:br/>
        <w:t>O HErr, der blutige Todesschweiß,</w:t>
      </w:r>
      <w:r w:rsidRPr="00E97F5B">
        <w:rPr>
          <w:rFonts w:eastAsia="Times New Roman"/>
          <w:szCs w:val="24"/>
          <w:lang w:eastAsia="de-DE"/>
        </w:rPr>
        <w:br/>
        <w:t xml:space="preserve">Den Dir die </w:t>
      </w:r>
      <w:proofErr w:type="spellStart"/>
      <w:r w:rsidRPr="00E97F5B">
        <w:rPr>
          <w:rFonts w:eastAsia="Times New Roman"/>
          <w:szCs w:val="24"/>
          <w:lang w:eastAsia="de-DE"/>
        </w:rPr>
        <w:t>Sünd</w:t>
      </w:r>
      <w:proofErr w:type="spellEnd"/>
      <w:r w:rsidRPr="00E97F5B">
        <w:rPr>
          <w:rFonts w:eastAsia="Times New Roman"/>
          <w:szCs w:val="24"/>
          <w:lang w:eastAsia="de-DE"/>
        </w:rPr>
        <w:t xml:space="preserve"> austrieb! </w:t>
      </w:r>
    </w:p>
    <w:p w14:paraId="2F03F045" w14:textId="38046D8A"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Die Kelter drückte Dich für mich,</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Dir das Blut entging,</w:t>
      </w:r>
      <w:r w:rsidRPr="00E97F5B">
        <w:rPr>
          <w:rFonts w:eastAsia="Times New Roman"/>
          <w:szCs w:val="24"/>
          <w:lang w:eastAsia="de-DE"/>
        </w:rPr>
        <w:br/>
        <w:t>Wovon die Spur sich feierlich</w:t>
      </w:r>
      <w:r w:rsidRPr="00E97F5B">
        <w:rPr>
          <w:rFonts w:eastAsia="Times New Roman"/>
          <w:szCs w:val="24"/>
          <w:lang w:eastAsia="de-DE"/>
        </w:rPr>
        <w:br/>
        <w:t xml:space="preserve">An Deine Kleider hing! </w:t>
      </w:r>
    </w:p>
    <w:p w14:paraId="45254961" w14:textId="77777777" w:rsidR="007216F1" w:rsidRPr="00E97F5B" w:rsidRDefault="007216F1" w:rsidP="007216F1">
      <w:pPr>
        <w:pStyle w:val="berschrift1"/>
      </w:pPr>
      <w:r w:rsidRPr="00E97F5B">
        <w:t>So ist denn nun die Hütte</w:t>
      </w:r>
    </w:p>
    <w:p w14:paraId="427CDE9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1.) So ist denn nun die Hütte,</w:t>
      </w:r>
      <w:r w:rsidRPr="00E97F5B">
        <w:rPr>
          <w:rFonts w:eastAsia="Times New Roman"/>
          <w:szCs w:val="24"/>
          <w:lang w:eastAsia="de-DE"/>
        </w:rPr>
        <w:br/>
        <w:t>Mein Freund, für dich erbaut!</w:t>
      </w:r>
      <w:r w:rsidRPr="00E97F5B">
        <w:rPr>
          <w:rFonts w:eastAsia="Times New Roman"/>
          <w:szCs w:val="24"/>
          <w:lang w:eastAsia="de-DE"/>
        </w:rPr>
        <w:br/>
        <w:t>Komm her! Ist meine Bitte,</w:t>
      </w:r>
      <w:r w:rsidRPr="00E97F5B">
        <w:rPr>
          <w:rFonts w:eastAsia="Times New Roman"/>
          <w:szCs w:val="24"/>
          <w:lang w:eastAsia="de-DE"/>
        </w:rPr>
        <w:br/>
        <w:t>Komm! Rufet deine Braut.</w:t>
      </w:r>
      <w:r w:rsidRPr="00E97F5B">
        <w:rPr>
          <w:rFonts w:eastAsia="Times New Roman"/>
          <w:szCs w:val="24"/>
          <w:lang w:eastAsia="de-DE"/>
        </w:rPr>
        <w:br/>
        <w:t>Komm, Auserwählter, komme,</w:t>
      </w:r>
      <w:r w:rsidRPr="00E97F5B">
        <w:rPr>
          <w:rFonts w:eastAsia="Times New Roman"/>
          <w:szCs w:val="24"/>
          <w:lang w:eastAsia="de-DE"/>
        </w:rPr>
        <w:br/>
        <w:t>Besuche deine Magd!</w:t>
      </w:r>
      <w:r w:rsidRPr="00E97F5B">
        <w:rPr>
          <w:rFonts w:eastAsia="Times New Roman"/>
          <w:szCs w:val="24"/>
          <w:lang w:eastAsia="de-DE"/>
        </w:rPr>
        <w:br/>
        <w:t>Erfreue deine Fromme,</w:t>
      </w:r>
      <w:r w:rsidRPr="00E97F5B">
        <w:rPr>
          <w:rFonts w:eastAsia="Times New Roman"/>
          <w:szCs w:val="24"/>
          <w:lang w:eastAsia="de-DE"/>
        </w:rPr>
        <w:br/>
        <w:t>Die fleißig nach dir fragt!</w:t>
      </w:r>
    </w:p>
    <w:p w14:paraId="4B73095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Das Kreuz, die Schmach der Leiden,</w:t>
      </w:r>
      <w:r w:rsidRPr="00E97F5B">
        <w:rPr>
          <w:rFonts w:eastAsia="Times New Roman"/>
          <w:szCs w:val="24"/>
          <w:lang w:eastAsia="de-DE"/>
        </w:rPr>
        <w:br/>
        <w:t>Die deine Boten sind,</w:t>
      </w:r>
      <w:r w:rsidRPr="00E97F5B">
        <w:rPr>
          <w:rFonts w:eastAsia="Times New Roman"/>
          <w:szCs w:val="24"/>
          <w:lang w:eastAsia="de-DE"/>
        </w:rPr>
        <w:br/>
        <w:t>Empfange ich mit Freuden</w:t>
      </w:r>
      <w:r w:rsidRPr="00E97F5B">
        <w:rPr>
          <w:rFonts w:eastAsia="Times New Roman"/>
          <w:szCs w:val="24"/>
          <w:lang w:eastAsia="de-DE"/>
        </w:rPr>
        <w:br/>
        <w:t xml:space="preserve">Als liebes </w:t>
      </w:r>
      <w:proofErr w:type="spellStart"/>
      <w:r w:rsidRPr="00E97F5B">
        <w:rPr>
          <w:rFonts w:eastAsia="Times New Roman"/>
          <w:szCs w:val="24"/>
          <w:lang w:eastAsia="de-DE"/>
        </w:rPr>
        <w:t>Angebind</w:t>
      </w:r>
      <w:proofErr w:type="spellEnd"/>
      <w:r w:rsidRPr="00E97F5B">
        <w:rPr>
          <w:rFonts w:eastAsia="Times New Roman"/>
          <w:szCs w:val="24"/>
          <w:lang w:eastAsia="de-DE"/>
        </w:rPr>
        <w:t>‘.</w:t>
      </w:r>
      <w:r w:rsidRPr="00E97F5B">
        <w:rPr>
          <w:rFonts w:eastAsia="Times New Roman"/>
          <w:szCs w:val="24"/>
          <w:lang w:eastAsia="de-DE"/>
        </w:rPr>
        <w:br/>
        <w:t>Wo Jesus herrscht und wohnet,</w:t>
      </w:r>
      <w:r w:rsidRPr="00E97F5B">
        <w:rPr>
          <w:rFonts w:eastAsia="Times New Roman"/>
          <w:szCs w:val="24"/>
          <w:lang w:eastAsia="de-DE"/>
        </w:rPr>
        <w:br/>
        <w:t>Da ist der Freiheit Haus.</w:t>
      </w:r>
      <w:r w:rsidRPr="00E97F5B">
        <w:rPr>
          <w:rFonts w:eastAsia="Times New Roman"/>
          <w:szCs w:val="24"/>
          <w:lang w:eastAsia="de-DE"/>
        </w:rPr>
        <w:br/>
        <w:t>Dort, wo die Liebe thronet,</w:t>
      </w:r>
      <w:r w:rsidRPr="00E97F5B">
        <w:rPr>
          <w:rFonts w:eastAsia="Times New Roman"/>
          <w:szCs w:val="24"/>
          <w:lang w:eastAsia="de-DE"/>
        </w:rPr>
        <w:br/>
        <w:t>Weicht Schmerz und Mühsal aus.</w:t>
      </w:r>
    </w:p>
    <w:p w14:paraId="173B0077"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3.) Reist aus, entzückte Sinnen,</w:t>
      </w:r>
      <w:r w:rsidRPr="00E97F5B">
        <w:rPr>
          <w:rFonts w:eastAsia="Times New Roman"/>
          <w:szCs w:val="24"/>
          <w:lang w:eastAsia="de-DE"/>
        </w:rPr>
        <w:br/>
        <w:t>Steigt auf, die Lieb‘ ist nah!</w:t>
      </w:r>
      <w:r w:rsidRPr="00E97F5B">
        <w:rPr>
          <w:rFonts w:eastAsia="Times New Roman"/>
          <w:szCs w:val="24"/>
          <w:lang w:eastAsia="de-DE"/>
        </w:rPr>
        <w:br/>
        <w:t>Geht, geht von ihr von hinnen,</w:t>
      </w:r>
      <w:r w:rsidRPr="00E97F5B">
        <w:rPr>
          <w:rFonts w:eastAsia="Times New Roman"/>
          <w:szCs w:val="24"/>
          <w:lang w:eastAsia="de-DE"/>
        </w:rPr>
        <w:br/>
        <w:t>Der Bräutigam ist da!</w:t>
      </w:r>
      <w:r w:rsidRPr="00E97F5B">
        <w:rPr>
          <w:rFonts w:eastAsia="Times New Roman"/>
          <w:szCs w:val="24"/>
          <w:lang w:eastAsia="de-DE"/>
        </w:rPr>
        <w:br/>
        <w:t>Auf, eilet ihm entgegen</w:t>
      </w:r>
      <w:r w:rsidRPr="00E97F5B">
        <w:rPr>
          <w:rFonts w:eastAsia="Times New Roman"/>
          <w:szCs w:val="24"/>
          <w:lang w:eastAsia="de-DE"/>
        </w:rPr>
        <w:br/>
        <w:t>In dieser Mitternacht!</w:t>
      </w:r>
      <w:r w:rsidRPr="00E97F5B">
        <w:rPr>
          <w:rFonts w:eastAsia="Times New Roman"/>
          <w:szCs w:val="24"/>
          <w:lang w:eastAsia="de-DE"/>
        </w:rPr>
        <w:br/>
        <w:t xml:space="preserve">Mit </w:t>
      </w:r>
      <w:proofErr w:type="spellStart"/>
      <w:r w:rsidRPr="00E97F5B">
        <w:rPr>
          <w:rFonts w:eastAsia="Times New Roman"/>
          <w:szCs w:val="24"/>
          <w:lang w:eastAsia="de-DE"/>
        </w:rPr>
        <w:t>Ruh’n</w:t>
      </w:r>
      <w:proofErr w:type="spellEnd"/>
      <w:r w:rsidRPr="00E97F5B">
        <w:rPr>
          <w:rFonts w:eastAsia="Times New Roman"/>
          <w:szCs w:val="24"/>
          <w:lang w:eastAsia="de-DE"/>
        </w:rPr>
        <w:t xml:space="preserve"> und Schlafenlegen</w:t>
      </w:r>
      <w:r w:rsidRPr="00E97F5B">
        <w:rPr>
          <w:rFonts w:eastAsia="Times New Roman"/>
          <w:szCs w:val="24"/>
          <w:lang w:eastAsia="de-DE"/>
        </w:rPr>
        <w:br/>
        <w:t>Wird schlimm die Zeit verbracht.</w:t>
      </w:r>
    </w:p>
    <w:p w14:paraId="4D8D9A3D"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4.) Er ist’s, der mich erworben,</w:t>
      </w:r>
      <w:r w:rsidRPr="00E97F5B">
        <w:rPr>
          <w:rFonts w:eastAsia="Times New Roman"/>
          <w:szCs w:val="24"/>
          <w:lang w:eastAsia="de-DE"/>
        </w:rPr>
        <w:br/>
        <w:t>Er, der gelitten hat,</w:t>
      </w:r>
      <w:r w:rsidRPr="00E97F5B">
        <w:rPr>
          <w:rFonts w:eastAsia="Times New Roman"/>
          <w:szCs w:val="24"/>
          <w:lang w:eastAsia="de-DE"/>
        </w:rPr>
        <w:br/>
        <w:t>Er, der für mich gestorben,</w:t>
      </w:r>
      <w:r w:rsidRPr="00E97F5B">
        <w:rPr>
          <w:rFonts w:eastAsia="Times New Roman"/>
          <w:szCs w:val="24"/>
          <w:lang w:eastAsia="de-DE"/>
        </w:rPr>
        <w:br/>
        <w:t>Der Herr von Rat und Tat,</w:t>
      </w:r>
      <w:r w:rsidRPr="00E97F5B">
        <w:rPr>
          <w:rFonts w:eastAsia="Times New Roman"/>
          <w:szCs w:val="24"/>
          <w:lang w:eastAsia="de-DE"/>
        </w:rPr>
        <w:br/>
        <w:t>Der mein Erlöser heißet,</w:t>
      </w:r>
      <w:r w:rsidRPr="00E97F5B">
        <w:rPr>
          <w:rFonts w:eastAsia="Times New Roman"/>
          <w:szCs w:val="24"/>
          <w:lang w:eastAsia="de-DE"/>
        </w:rPr>
        <w:br/>
        <w:t>Immanuel, der Mann,</w:t>
      </w:r>
      <w:r w:rsidRPr="00E97F5B">
        <w:rPr>
          <w:rFonts w:eastAsia="Times New Roman"/>
          <w:szCs w:val="24"/>
          <w:lang w:eastAsia="de-DE"/>
        </w:rPr>
        <w:br/>
        <w:t>Der Höll‘ und Tod zerschmeißet, –</w:t>
      </w:r>
      <w:r w:rsidRPr="00E97F5B">
        <w:rPr>
          <w:rFonts w:eastAsia="Times New Roman"/>
          <w:szCs w:val="24"/>
          <w:lang w:eastAsia="de-DE"/>
        </w:rPr>
        <w:br/>
        <w:t>Triumph, der zieht heran!</w:t>
      </w:r>
    </w:p>
    <w:p w14:paraId="4C62FB2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5.) Unendlich süße Wonne!</w:t>
      </w:r>
      <w:r w:rsidRPr="00E97F5B">
        <w:rPr>
          <w:rFonts w:eastAsia="Times New Roman"/>
          <w:szCs w:val="24"/>
          <w:lang w:eastAsia="de-DE"/>
        </w:rPr>
        <w:br/>
        <w:t>Wie überströmst du mich!</w:t>
      </w:r>
      <w:r w:rsidRPr="00E97F5B">
        <w:rPr>
          <w:rFonts w:eastAsia="Times New Roman"/>
          <w:szCs w:val="24"/>
          <w:lang w:eastAsia="de-DE"/>
        </w:rPr>
        <w:br/>
        <w:t>Du Licht der Gnadensonne,</w:t>
      </w:r>
      <w:r w:rsidRPr="00E97F5B">
        <w:rPr>
          <w:rFonts w:eastAsia="Times New Roman"/>
          <w:szCs w:val="24"/>
          <w:lang w:eastAsia="de-DE"/>
        </w:rPr>
        <w:br/>
        <w:t xml:space="preserve">Wie strahlst du </w:t>
      </w:r>
      <w:proofErr w:type="spellStart"/>
      <w:r w:rsidRPr="00E97F5B">
        <w:rPr>
          <w:rFonts w:eastAsia="Times New Roman"/>
          <w:szCs w:val="24"/>
          <w:lang w:eastAsia="de-DE"/>
        </w:rPr>
        <w:t>süßiglich</w:t>
      </w:r>
      <w:proofErr w:type="spellEnd"/>
      <w:r w:rsidRPr="00E97F5B">
        <w:rPr>
          <w:rFonts w:eastAsia="Times New Roman"/>
          <w:szCs w:val="24"/>
          <w:lang w:eastAsia="de-DE"/>
        </w:rPr>
        <w:t>!</w:t>
      </w:r>
      <w:r w:rsidRPr="00E97F5B">
        <w:rPr>
          <w:rFonts w:eastAsia="Times New Roman"/>
          <w:szCs w:val="24"/>
          <w:lang w:eastAsia="de-DE"/>
        </w:rPr>
        <w:br/>
        <w:t>Ich bin’s nicht wert, ich Armer,</w:t>
      </w:r>
      <w:r w:rsidRPr="00E97F5B">
        <w:rPr>
          <w:rFonts w:eastAsia="Times New Roman"/>
          <w:szCs w:val="24"/>
          <w:lang w:eastAsia="de-DE"/>
        </w:rPr>
        <w:br/>
        <w:t>Die Lieb‘ ist allzu gut,</w:t>
      </w:r>
      <w:r w:rsidRPr="00E97F5B">
        <w:rPr>
          <w:rFonts w:eastAsia="Times New Roman"/>
          <w:szCs w:val="24"/>
          <w:lang w:eastAsia="de-DE"/>
        </w:rPr>
        <w:br/>
        <w:t>Zu gut ist mein Erbarmer,</w:t>
      </w:r>
      <w:r w:rsidRPr="00E97F5B">
        <w:rPr>
          <w:rFonts w:eastAsia="Times New Roman"/>
          <w:szCs w:val="24"/>
          <w:lang w:eastAsia="de-DE"/>
        </w:rPr>
        <w:br/>
        <w:t>Der also an mir tut!</w:t>
      </w:r>
    </w:p>
    <w:p w14:paraId="0C4A4E6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6.) Bin ich denn nun die Hütte</w:t>
      </w:r>
      <w:r w:rsidRPr="00E97F5B">
        <w:rPr>
          <w:rFonts w:eastAsia="Times New Roman"/>
          <w:szCs w:val="24"/>
          <w:lang w:eastAsia="de-DE"/>
        </w:rPr>
        <w:br/>
        <w:t>Und du bist selbst in mir,</w:t>
      </w:r>
      <w:r w:rsidRPr="00E97F5B">
        <w:rPr>
          <w:rFonts w:eastAsia="Times New Roman"/>
          <w:szCs w:val="24"/>
          <w:lang w:eastAsia="de-DE"/>
        </w:rPr>
        <w:br/>
        <w:t>So hab‘ ich meine Bitte,</w:t>
      </w:r>
      <w:r w:rsidRPr="00E97F5B">
        <w:rPr>
          <w:rFonts w:eastAsia="Times New Roman"/>
          <w:szCs w:val="24"/>
          <w:lang w:eastAsia="de-DE"/>
        </w:rPr>
        <w:br/>
        <w:t>Die Lieb‘ ist mein Panier.</w:t>
      </w:r>
      <w:r w:rsidRPr="00E97F5B">
        <w:rPr>
          <w:rFonts w:eastAsia="Times New Roman"/>
          <w:szCs w:val="24"/>
          <w:lang w:eastAsia="de-DE"/>
        </w:rPr>
        <w:br/>
        <w:t>So scheide Himmel, Erde,</w:t>
      </w:r>
      <w:r w:rsidRPr="00E97F5B">
        <w:rPr>
          <w:rFonts w:eastAsia="Times New Roman"/>
          <w:szCs w:val="24"/>
          <w:lang w:eastAsia="de-DE"/>
        </w:rPr>
        <w:br/>
        <w:t>Und was geschaffen heißt,</w:t>
      </w:r>
      <w:r w:rsidRPr="00E97F5B">
        <w:rPr>
          <w:rFonts w:eastAsia="Times New Roman"/>
          <w:szCs w:val="24"/>
          <w:lang w:eastAsia="de-DE"/>
        </w:rPr>
        <w:br/>
        <w:t>Wenn ich die Hütte werde</w:t>
      </w:r>
      <w:r w:rsidRPr="00E97F5B">
        <w:rPr>
          <w:rFonts w:eastAsia="Times New Roman"/>
          <w:szCs w:val="24"/>
          <w:lang w:eastAsia="de-DE"/>
        </w:rPr>
        <w:br/>
        <w:t>Für Gottes reinen Geist!</w:t>
      </w:r>
    </w:p>
    <w:p w14:paraId="19AE9E96" w14:textId="77777777" w:rsidR="007216F1" w:rsidRDefault="007216F1" w:rsidP="007216F1">
      <w:pPr>
        <w:pStyle w:val="berschrift1"/>
      </w:pPr>
      <w:r w:rsidRPr="00E97F5B">
        <w:t>So ist denn nun auch dieses Jahr</w:t>
      </w:r>
    </w:p>
    <w:p w14:paraId="5B0699D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ist denn nun auch dieses Jahr</w:t>
      </w:r>
      <w:r w:rsidRPr="00E97F5B">
        <w:rPr>
          <w:rFonts w:eastAsia="Times New Roman"/>
          <w:szCs w:val="24"/>
          <w:lang w:eastAsia="de-DE"/>
        </w:rPr>
        <w:br/>
        <w:t>Mit Gott zurückgelegt,</w:t>
      </w:r>
      <w:r w:rsidRPr="00E97F5B">
        <w:rPr>
          <w:rFonts w:eastAsia="Times New Roman"/>
          <w:szCs w:val="24"/>
          <w:lang w:eastAsia="de-DE"/>
        </w:rPr>
        <w:br/>
        <w:t xml:space="preserve">Das von </w:t>
      </w:r>
      <w:proofErr w:type="spellStart"/>
      <w:r w:rsidRPr="00E97F5B">
        <w:rPr>
          <w:rFonts w:eastAsia="Times New Roman"/>
          <w:szCs w:val="24"/>
          <w:lang w:eastAsia="de-DE"/>
        </w:rPr>
        <w:t>besondrer</w:t>
      </w:r>
      <w:proofErr w:type="spellEnd"/>
      <w:r w:rsidRPr="00E97F5B">
        <w:rPr>
          <w:rFonts w:eastAsia="Times New Roman"/>
          <w:szCs w:val="24"/>
          <w:lang w:eastAsia="de-DE"/>
        </w:rPr>
        <w:t xml:space="preserve"> Zeichnung war,</w:t>
      </w:r>
      <w:r w:rsidRPr="00E97F5B">
        <w:rPr>
          <w:rFonts w:eastAsia="Times New Roman"/>
          <w:szCs w:val="24"/>
          <w:lang w:eastAsia="de-DE"/>
        </w:rPr>
        <w:br/>
        <w:t>Wenn man es recht erwägt.</w:t>
      </w:r>
    </w:p>
    <w:p w14:paraId="274798A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Preis Ihm, der Alles herrlich macht!</w:t>
      </w:r>
      <w:r w:rsidRPr="00E97F5B">
        <w:rPr>
          <w:rFonts w:eastAsia="Times New Roman"/>
          <w:szCs w:val="24"/>
          <w:lang w:eastAsia="de-DE"/>
        </w:rPr>
        <w:br/>
        <w:t>Er hat uns nicht gefragt,</w:t>
      </w:r>
      <w:r w:rsidRPr="00E97F5B">
        <w:rPr>
          <w:rFonts w:eastAsia="Times New Roman"/>
          <w:szCs w:val="24"/>
          <w:lang w:eastAsia="de-DE"/>
        </w:rPr>
        <w:br/>
        <w:t>Und weil man Nichts voraus bedacht,</w:t>
      </w:r>
      <w:r w:rsidRPr="00E97F5B">
        <w:rPr>
          <w:rFonts w:eastAsia="Times New Roman"/>
          <w:szCs w:val="24"/>
          <w:lang w:eastAsia="de-DE"/>
        </w:rPr>
        <w:br/>
        <w:t>So hat man nie geklagt.</w:t>
      </w:r>
    </w:p>
    <w:p w14:paraId="00B91612" w14:textId="7319BD1C"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Gelobt sei Der, der aller No</w:t>
      </w:r>
      <w:r w:rsidR="006E6968">
        <w:rPr>
          <w:rFonts w:eastAsia="Times New Roman"/>
          <w:szCs w:val="24"/>
          <w:lang w:eastAsia="de-DE"/>
        </w:rPr>
        <w:t>t</w:t>
      </w:r>
      <w:r w:rsidRPr="00E97F5B">
        <w:rPr>
          <w:rFonts w:eastAsia="Times New Roman"/>
          <w:szCs w:val="24"/>
          <w:lang w:eastAsia="de-DE"/>
        </w:rPr>
        <w:t>,</w:t>
      </w:r>
      <w:r w:rsidRPr="00E97F5B">
        <w:rPr>
          <w:rFonts w:eastAsia="Times New Roman"/>
          <w:szCs w:val="24"/>
          <w:lang w:eastAsia="de-DE"/>
        </w:rPr>
        <w:br/>
        <w:t>So leicht als Wind und Wellen,</w:t>
      </w:r>
      <w:r w:rsidRPr="00E97F5B">
        <w:rPr>
          <w:rFonts w:eastAsia="Times New Roman"/>
          <w:szCs w:val="24"/>
          <w:lang w:eastAsia="de-DE"/>
        </w:rPr>
        <w:br/>
        <w:t>Durch Sein auch uns bekannt Gebot</w:t>
      </w:r>
      <w:r w:rsidRPr="00E97F5B">
        <w:rPr>
          <w:rFonts w:eastAsia="Times New Roman"/>
          <w:szCs w:val="24"/>
          <w:lang w:eastAsia="de-DE"/>
        </w:rPr>
        <w:br/>
        <w:t xml:space="preserve">Die Grenzen </w:t>
      </w:r>
      <w:proofErr w:type="spellStart"/>
      <w:r w:rsidRPr="00E97F5B">
        <w:rPr>
          <w:rFonts w:eastAsia="Times New Roman"/>
          <w:szCs w:val="24"/>
          <w:lang w:eastAsia="de-DE"/>
        </w:rPr>
        <w:t>wu</w:t>
      </w:r>
      <w:r w:rsidR="005A6ACE">
        <w:rPr>
          <w:rFonts w:eastAsia="Times New Roman"/>
          <w:szCs w:val="24"/>
          <w:lang w:eastAsia="de-DE"/>
        </w:rPr>
        <w:t>ss</w:t>
      </w:r>
      <w:r w:rsidRPr="00E97F5B">
        <w:rPr>
          <w:rFonts w:eastAsia="Times New Roman"/>
          <w:szCs w:val="24"/>
          <w:lang w:eastAsia="de-DE"/>
        </w:rPr>
        <w:t>t</w:t>
      </w:r>
      <w:proofErr w:type="spellEnd"/>
      <w:r w:rsidRPr="00E97F5B">
        <w:rPr>
          <w:rFonts w:eastAsia="Times New Roman"/>
          <w:szCs w:val="24"/>
          <w:lang w:eastAsia="de-DE"/>
        </w:rPr>
        <w:t xml:space="preserve"> zu stellen.</w:t>
      </w:r>
    </w:p>
    <w:p w14:paraId="57904F4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Wir glauben Ihm (ein Wort, ein Mann!)</w:t>
      </w:r>
      <w:r w:rsidRPr="00E97F5B">
        <w:rPr>
          <w:rFonts w:eastAsia="Times New Roman"/>
          <w:szCs w:val="24"/>
          <w:lang w:eastAsia="de-DE"/>
        </w:rPr>
        <w:br/>
        <w:t>Durch alle harten Stände.</w:t>
      </w:r>
      <w:r w:rsidRPr="00E97F5B">
        <w:rPr>
          <w:rFonts w:eastAsia="Times New Roman"/>
          <w:szCs w:val="24"/>
          <w:lang w:eastAsia="de-DE"/>
        </w:rPr>
        <w:br/>
        <w:t>Er ruhet nicht, Er bring‘ es dann</w:t>
      </w:r>
      <w:r w:rsidRPr="00E97F5B">
        <w:rPr>
          <w:rFonts w:eastAsia="Times New Roman"/>
          <w:szCs w:val="24"/>
          <w:lang w:eastAsia="de-DE"/>
        </w:rPr>
        <w:br/>
        <w:t xml:space="preserve">Zu einem </w:t>
      </w:r>
      <w:proofErr w:type="spellStart"/>
      <w:r w:rsidRPr="00E97F5B">
        <w:rPr>
          <w:rFonts w:eastAsia="Times New Roman"/>
          <w:szCs w:val="24"/>
          <w:lang w:eastAsia="de-DE"/>
        </w:rPr>
        <w:t>sel’gen</w:t>
      </w:r>
      <w:proofErr w:type="spellEnd"/>
      <w:r w:rsidRPr="00E97F5B">
        <w:rPr>
          <w:rFonts w:eastAsia="Times New Roman"/>
          <w:szCs w:val="24"/>
          <w:lang w:eastAsia="de-DE"/>
        </w:rPr>
        <w:t xml:space="preserve"> Ende.</w:t>
      </w:r>
    </w:p>
    <w:p w14:paraId="563D82F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Glück zu, zum </w:t>
      </w:r>
      <w:proofErr w:type="spellStart"/>
      <w:r w:rsidRPr="00E97F5B">
        <w:rPr>
          <w:rFonts w:eastAsia="Times New Roman"/>
          <w:szCs w:val="24"/>
          <w:lang w:eastAsia="de-DE"/>
        </w:rPr>
        <w:t>sel‘gen</w:t>
      </w:r>
      <w:proofErr w:type="spellEnd"/>
      <w:r w:rsidRPr="00E97F5B">
        <w:rPr>
          <w:rFonts w:eastAsia="Times New Roman"/>
          <w:szCs w:val="24"/>
          <w:lang w:eastAsia="de-DE"/>
        </w:rPr>
        <w:t xml:space="preserve"> neuen Lauf,</w:t>
      </w:r>
      <w:r w:rsidRPr="00E97F5B">
        <w:rPr>
          <w:rFonts w:eastAsia="Times New Roman"/>
          <w:szCs w:val="24"/>
          <w:lang w:eastAsia="de-DE"/>
        </w:rPr>
        <w:br/>
        <w:t xml:space="preserve">Ihr treu </w:t>
      </w:r>
      <w:proofErr w:type="spellStart"/>
      <w:r w:rsidRPr="00E97F5B">
        <w:rPr>
          <w:rFonts w:eastAsia="Times New Roman"/>
          <w:szCs w:val="24"/>
          <w:lang w:eastAsia="de-DE"/>
        </w:rPr>
        <w:t>verbund’nen</w:t>
      </w:r>
      <w:proofErr w:type="spellEnd"/>
      <w:r w:rsidRPr="00E97F5B">
        <w:rPr>
          <w:rFonts w:eastAsia="Times New Roman"/>
          <w:szCs w:val="24"/>
          <w:lang w:eastAsia="de-DE"/>
        </w:rPr>
        <w:t xml:space="preserve"> Brüder!</w:t>
      </w:r>
      <w:r w:rsidRPr="00E97F5B">
        <w:rPr>
          <w:rFonts w:eastAsia="Times New Roman"/>
          <w:szCs w:val="24"/>
          <w:lang w:eastAsia="de-DE"/>
        </w:rPr>
        <w:br/>
        <w:t>Es steiget unser Flehen auf</w:t>
      </w:r>
      <w:r w:rsidRPr="00E97F5B">
        <w:rPr>
          <w:rFonts w:eastAsia="Times New Roman"/>
          <w:szCs w:val="24"/>
          <w:lang w:eastAsia="de-DE"/>
        </w:rPr>
        <w:br/>
        <w:t>Für alle Seine Glieder.</w:t>
      </w:r>
    </w:p>
    <w:p w14:paraId="10D57FC5" w14:textId="654A671D"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Herr Gott, sei Allen Sonn‘ und Schild,</w:t>
      </w:r>
      <w:r w:rsidRPr="00E97F5B">
        <w:rPr>
          <w:rFonts w:eastAsia="Times New Roman"/>
          <w:szCs w:val="24"/>
          <w:lang w:eastAsia="de-DE"/>
        </w:rPr>
        <w:br/>
        <w:t>Und leuchte und beschütze,</w:t>
      </w:r>
      <w:r w:rsidRPr="00E97F5B">
        <w:rPr>
          <w:rFonts w:eastAsia="Times New Roman"/>
          <w:szCs w:val="24"/>
          <w:lang w:eastAsia="de-DE"/>
        </w:rPr>
        <w:br/>
        <w:t>Wenn’s trüb hergehet oder mild,</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uns doch Alles nütze!</w:t>
      </w:r>
    </w:p>
    <w:p w14:paraId="699353B9" w14:textId="693EB3D5" w:rsidR="007216F1" w:rsidRPr="00E97F5B" w:rsidRDefault="00360E4E" w:rsidP="007216F1">
      <w:pPr>
        <w:spacing w:before="100" w:beforeAutospacing="1" w:after="100" w:afterAutospacing="1" w:line="240" w:lineRule="auto"/>
        <w:rPr>
          <w:rFonts w:eastAsia="Times New Roman"/>
          <w:szCs w:val="24"/>
          <w:lang w:eastAsia="de-DE"/>
        </w:rPr>
      </w:pPr>
      <w:r>
        <w:rPr>
          <w:rFonts w:eastAsia="Times New Roman"/>
          <w:szCs w:val="24"/>
          <w:lang w:eastAsia="de-DE"/>
        </w:rPr>
        <w:t>Lass</w:t>
      </w:r>
      <w:r w:rsidR="007216F1" w:rsidRPr="00E97F5B">
        <w:rPr>
          <w:rFonts w:eastAsia="Times New Roman"/>
          <w:szCs w:val="24"/>
          <w:lang w:eastAsia="de-DE"/>
        </w:rPr>
        <w:t>, Herr, für Arbeit wie für Ruh</w:t>
      </w:r>
      <w:r w:rsidR="007216F1" w:rsidRPr="00E97F5B">
        <w:rPr>
          <w:rFonts w:eastAsia="Times New Roman"/>
          <w:szCs w:val="24"/>
          <w:lang w:eastAsia="de-DE"/>
        </w:rPr>
        <w:br/>
        <w:t>Dich überall stets loben:</w:t>
      </w:r>
      <w:r w:rsidR="007216F1" w:rsidRPr="00E97F5B">
        <w:rPr>
          <w:rFonts w:eastAsia="Times New Roman"/>
          <w:szCs w:val="24"/>
          <w:lang w:eastAsia="de-DE"/>
        </w:rPr>
        <w:br/>
        <w:t>Bis Du uns führst der Heimat zu,</w:t>
      </w:r>
      <w:r w:rsidR="007216F1" w:rsidRPr="00E97F5B">
        <w:rPr>
          <w:rFonts w:eastAsia="Times New Roman"/>
          <w:szCs w:val="24"/>
          <w:lang w:eastAsia="de-DE"/>
        </w:rPr>
        <w:br/>
        <w:t>Die Du uns aufgehoben.</w:t>
      </w:r>
    </w:p>
    <w:p w14:paraId="53FFD206" w14:textId="77777777" w:rsidR="007216F1" w:rsidRPr="006E6968" w:rsidRDefault="007216F1" w:rsidP="007216F1">
      <w:pPr>
        <w:spacing w:before="100" w:beforeAutospacing="1" w:after="100" w:afterAutospacing="1" w:line="240" w:lineRule="auto"/>
        <w:rPr>
          <w:rFonts w:eastAsia="Times New Roman"/>
          <w:i/>
          <w:szCs w:val="24"/>
          <w:lang w:eastAsia="de-DE"/>
        </w:rPr>
      </w:pPr>
      <w:r w:rsidRPr="006E6968">
        <w:rPr>
          <w:rFonts w:eastAsia="Times New Roman"/>
          <w:i/>
          <w:szCs w:val="24"/>
          <w:lang w:eastAsia="de-DE"/>
        </w:rPr>
        <w:t>(um 1751.)</w:t>
      </w:r>
    </w:p>
    <w:p w14:paraId="182906A6" w14:textId="77777777" w:rsidR="007216F1" w:rsidRDefault="007216F1" w:rsidP="007216F1">
      <w:pPr>
        <w:pStyle w:val="berschrift1"/>
      </w:pPr>
      <w:r w:rsidRPr="00E97F5B">
        <w:t>So lange Jesus bleibt der HErr</w:t>
      </w:r>
    </w:p>
    <w:p w14:paraId="78F0D94E" w14:textId="624D027B"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lange Jesus bleibt der HErr,</w:t>
      </w:r>
      <w:r w:rsidRPr="00E97F5B">
        <w:rPr>
          <w:rFonts w:eastAsia="Times New Roman"/>
          <w:szCs w:val="24"/>
          <w:lang w:eastAsia="de-DE"/>
        </w:rPr>
        <w:br/>
        <w:t>Wird’s alle Tage herrlicher;</w:t>
      </w:r>
      <w:r w:rsidRPr="00E97F5B">
        <w:rPr>
          <w:rFonts w:eastAsia="Times New Roman"/>
          <w:szCs w:val="24"/>
          <w:lang w:eastAsia="de-DE"/>
        </w:rPr>
        <w:br/>
        <w:t>So war’s, so ist’s, so wird es sein</w:t>
      </w:r>
      <w:r w:rsidRPr="00E97F5B">
        <w:rPr>
          <w:rFonts w:eastAsia="Times New Roman"/>
          <w:szCs w:val="24"/>
          <w:lang w:eastAsia="de-DE"/>
        </w:rPr>
        <w:br/>
        <w:t>Bei seiner Blut- un</w:t>
      </w:r>
      <w:r w:rsidR="006E6968">
        <w:rPr>
          <w:rFonts w:eastAsia="Times New Roman"/>
          <w:szCs w:val="24"/>
          <w:lang w:eastAsia="de-DE"/>
        </w:rPr>
        <w:t>d</w:t>
      </w:r>
      <w:r w:rsidRPr="00E97F5B">
        <w:rPr>
          <w:rFonts w:eastAsia="Times New Roman"/>
          <w:szCs w:val="24"/>
          <w:lang w:eastAsia="de-DE"/>
        </w:rPr>
        <w:t xml:space="preserve"> Kreuzgemein‘. </w:t>
      </w:r>
    </w:p>
    <w:p w14:paraId="4ACD7EB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Es bleibt bei dem bekannten Wort,</w:t>
      </w:r>
      <w:r w:rsidRPr="00E97F5B">
        <w:rPr>
          <w:rFonts w:eastAsia="Times New Roman"/>
          <w:szCs w:val="24"/>
          <w:lang w:eastAsia="de-DE"/>
        </w:rPr>
        <w:br/>
        <w:t>Von Zeit zu Zeit, von Ort zu Ort:</w:t>
      </w:r>
      <w:r w:rsidRPr="00E97F5B">
        <w:rPr>
          <w:rFonts w:eastAsia="Times New Roman"/>
          <w:szCs w:val="24"/>
          <w:lang w:eastAsia="de-DE"/>
        </w:rPr>
        <w:br/>
        <w:t>Christi Blut und Gerechtigkeit</w:t>
      </w:r>
      <w:r w:rsidRPr="00E97F5B">
        <w:rPr>
          <w:rFonts w:eastAsia="Times New Roman"/>
          <w:szCs w:val="24"/>
          <w:lang w:eastAsia="de-DE"/>
        </w:rPr>
        <w:br/>
        <w:t xml:space="preserve">Bleibt Seiner Kirche Herrlichkeit! </w:t>
      </w:r>
    </w:p>
    <w:p w14:paraId="48833C93"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Der Lobgesang am gläsern Meer,</w:t>
      </w:r>
      <w:r w:rsidRPr="00E97F5B">
        <w:rPr>
          <w:rFonts w:eastAsia="Times New Roman"/>
          <w:szCs w:val="24"/>
          <w:lang w:eastAsia="de-DE"/>
        </w:rPr>
        <w:br/>
        <w:t>Das Losungswort vom kleinen Heer</w:t>
      </w:r>
      <w:r w:rsidRPr="00E97F5B">
        <w:rPr>
          <w:rFonts w:eastAsia="Times New Roman"/>
          <w:szCs w:val="24"/>
          <w:lang w:eastAsia="de-DE"/>
        </w:rPr>
        <w:br/>
        <w:t>Ist: „Eines hat uns durchgebracht:</w:t>
      </w:r>
      <w:r w:rsidRPr="00E97F5B">
        <w:rPr>
          <w:rFonts w:eastAsia="Times New Roman"/>
          <w:szCs w:val="24"/>
          <w:lang w:eastAsia="de-DE"/>
        </w:rPr>
        <w:br/>
        <w:t xml:space="preserve">Du Lamm, das für uns ward </w:t>
      </w:r>
      <w:proofErr w:type="spellStart"/>
      <w:r w:rsidRPr="00E97F5B">
        <w:rPr>
          <w:rFonts w:eastAsia="Times New Roman"/>
          <w:szCs w:val="24"/>
          <w:lang w:eastAsia="de-DE"/>
        </w:rPr>
        <w:t>geschlacht’t</w:t>
      </w:r>
      <w:proofErr w:type="spellEnd"/>
      <w:r w:rsidRPr="00E97F5B">
        <w:rPr>
          <w:rFonts w:eastAsia="Times New Roman"/>
          <w:szCs w:val="24"/>
          <w:lang w:eastAsia="de-DE"/>
        </w:rPr>
        <w:t xml:space="preserve">!“ </w:t>
      </w:r>
    </w:p>
    <w:p w14:paraId="6DB7A42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Wir sagen Ja, mit Herz und Mund:</w:t>
      </w:r>
      <w:r w:rsidRPr="00E97F5B">
        <w:rPr>
          <w:rFonts w:eastAsia="Times New Roman"/>
          <w:szCs w:val="24"/>
          <w:lang w:eastAsia="de-DE"/>
        </w:rPr>
        <w:br/>
        <w:t>Das Lamm ist Seiner Kirche Grund,</w:t>
      </w:r>
      <w:r w:rsidRPr="00E97F5B">
        <w:rPr>
          <w:rFonts w:eastAsia="Times New Roman"/>
          <w:szCs w:val="24"/>
          <w:lang w:eastAsia="de-DE"/>
        </w:rPr>
        <w:br/>
        <w:t>Der fest und unbeweglich steht,</w:t>
      </w:r>
      <w:r w:rsidRPr="00E97F5B">
        <w:rPr>
          <w:rFonts w:eastAsia="Times New Roman"/>
          <w:szCs w:val="24"/>
          <w:lang w:eastAsia="de-DE"/>
        </w:rPr>
        <w:br/>
        <w:t xml:space="preserve">Wann </w:t>
      </w:r>
      <w:proofErr w:type="spellStart"/>
      <w:r w:rsidRPr="00E97F5B">
        <w:rPr>
          <w:rFonts w:eastAsia="Times New Roman"/>
          <w:szCs w:val="24"/>
          <w:lang w:eastAsia="de-DE"/>
        </w:rPr>
        <w:t>Erd</w:t>
      </w:r>
      <w:proofErr w:type="spellEnd"/>
      <w:r w:rsidRPr="00E97F5B">
        <w:rPr>
          <w:rFonts w:eastAsia="Times New Roman"/>
          <w:szCs w:val="24"/>
          <w:lang w:eastAsia="de-DE"/>
        </w:rPr>
        <w:t xml:space="preserve">‘ und Himmel untergeht! </w:t>
      </w:r>
    </w:p>
    <w:p w14:paraId="392224D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bist und bleibest unser HErr,</w:t>
      </w:r>
      <w:r w:rsidRPr="00E97F5B">
        <w:rPr>
          <w:rFonts w:eastAsia="Times New Roman"/>
          <w:szCs w:val="24"/>
          <w:lang w:eastAsia="de-DE"/>
        </w:rPr>
        <w:br/>
        <w:t>Der Leitstern Deiner Wanderer,</w:t>
      </w:r>
      <w:r w:rsidRPr="00E97F5B">
        <w:rPr>
          <w:rFonts w:eastAsia="Times New Roman"/>
          <w:szCs w:val="24"/>
          <w:lang w:eastAsia="de-DE"/>
        </w:rPr>
        <w:br/>
        <w:t>Der Kirche teures Oberhaupt,</w:t>
      </w:r>
      <w:r w:rsidRPr="00E97F5B">
        <w:rPr>
          <w:rFonts w:eastAsia="Times New Roman"/>
          <w:szCs w:val="24"/>
          <w:lang w:eastAsia="de-DE"/>
        </w:rPr>
        <w:br/>
        <w:t xml:space="preserve">Dem keiner Feinde Macht sie raubt. </w:t>
      </w:r>
    </w:p>
    <w:p w14:paraId="6DEC4BD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Dein Geist, der Geist der Herrlichkeit,</w:t>
      </w:r>
      <w:r w:rsidRPr="00E97F5B">
        <w:rPr>
          <w:rFonts w:eastAsia="Times New Roman"/>
          <w:szCs w:val="24"/>
          <w:lang w:eastAsia="de-DE"/>
        </w:rPr>
        <w:br/>
        <w:t>Mit dem der Vater Dich geweiht,</w:t>
      </w:r>
      <w:r w:rsidRPr="00E97F5B">
        <w:rPr>
          <w:rFonts w:eastAsia="Times New Roman"/>
          <w:szCs w:val="24"/>
          <w:lang w:eastAsia="de-DE"/>
        </w:rPr>
        <w:br/>
        <w:t>Der ruht nun auch auf der Gemein‘</w:t>
      </w:r>
      <w:r w:rsidRPr="00E97F5B">
        <w:rPr>
          <w:rFonts w:eastAsia="Times New Roman"/>
          <w:szCs w:val="24"/>
          <w:lang w:eastAsia="de-DE"/>
        </w:rPr>
        <w:br/>
        <w:t xml:space="preserve">Und lehrt uns Deine Zeugen sein. </w:t>
      </w:r>
    </w:p>
    <w:p w14:paraId="1D270526" w14:textId="54CD0522"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 legest Du Dein Licht und Recht</w:t>
      </w:r>
      <w:r w:rsidRPr="00E97F5B">
        <w:rPr>
          <w:rFonts w:eastAsia="Times New Roman"/>
          <w:szCs w:val="24"/>
          <w:lang w:eastAsia="de-DE"/>
        </w:rPr>
        <w:br/>
      </w:r>
      <w:r w:rsidR="00360E4E" w:rsidRPr="00E97F5B">
        <w:rPr>
          <w:rFonts w:eastAsia="Times New Roman"/>
          <w:szCs w:val="24"/>
          <w:lang w:eastAsia="de-DE"/>
        </w:rPr>
        <w:t>Aufs</w:t>
      </w:r>
      <w:r w:rsidRPr="00E97F5B">
        <w:rPr>
          <w:rFonts w:eastAsia="Times New Roman"/>
          <w:szCs w:val="24"/>
          <w:lang w:eastAsia="de-DE"/>
        </w:rPr>
        <w:t xml:space="preserve"> Herz all‘ Deiner </w:t>
      </w:r>
      <w:proofErr w:type="spellStart"/>
      <w:r w:rsidRPr="00E97F5B">
        <w:rPr>
          <w:rFonts w:eastAsia="Times New Roman"/>
          <w:szCs w:val="24"/>
          <w:lang w:eastAsia="de-DE"/>
        </w:rPr>
        <w:t>Mägd</w:t>
      </w:r>
      <w:proofErr w:type="spellEnd"/>
      <w:r w:rsidRPr="00E97F5B">
        <w:rPr>
          <w:rFonts w:eastAsia="Times New Roman"/>
          <w:szCs w:val="24"/>
          <w:lang w:eastAsia="de-DE"/>
        </w:rPr>
        <w:t>‘ und Knecht,</w:t>
      </w:r>
      <w:r w:rsidRPr="00E97F5B">
        <w:rPr>
          <w:rFonts w:eastAsia="Times New Roman"/>
          <w:szCs w:val="24"/>
          <w:lang w:eastAsia="de-DE"/>
        </w:rPr>
        <w:br/>
        <w:t xml:space="preserve">Und öffnest das </w:t>
      </w:r>
      <w:proofErr w:type="spellStart"/>
      <w:r w:rsidRPr="00E97F5B">
        <w:rPr>
          <w:rFonts w:eastAsia="Times New Roman"/>
          <w:szCs w:val="24"/>
          <w:lang w:eastAsia="de-DE"/>
        </w:rPr>
        <w:t>verschloss’ne</w:t>
      </w:r>
      <w:proofErr w:type="spellEnd"/>
      <w:r w:rsidRPr="00E97F5B">
        <w:rPr>
          <w:rFonts w:eastAsia="Times New Roman"/>
          <w:szCs w:val="24"/>
          <w:lang w:eastAsia="de-DE"/>
        </w:rPr>
        <w:t xml:space="preserve"> Buch</w:t>
      </w:r>
      <w:r w:rsidRPr="00E97F5B">
        <w:rPr>
          <w:rFonts w:eastAsia="Times New Roman"/>
          <w:szCs w:val="24"/>
          <w:lang w:eastAsia="de-DE"/>
        </w:rPr>
        <w:br/>
        <w:t xml:space="preserve">Zum Segen stets auf ihr Gesuch. </w:t>
      </w:r>
    </w:p>
    <w:p w14:paraId="7CFD4E8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Du rüstest sie mit Kräften aus</w:t>
      </w:r>
      <w:r w:rsidRPr="00E97F5B">
        <w:rPr>
          <w:rFonts w:eastAsia="Times New Roman"/>
          <w:szCs w:val="24"/>
          <w:lang w:eastAsia="de-DE"/>
        </w:rPr>
        <w:br/>
        <w:t>Zum treuen Dienst in Deinem Haus,</w:t>
      </w:r>
      <w:r w:rsidRPr="00E97F5B">
        <w:rPr>
          <w:rFonts w:eastAsia="Times New Roman"/>
          <w:szCs w:val="24"/>
          <w:lang w:eastAsia="de-DE"/>
        </w:rPr>
        <w:br/>
        <w:t>Zum Heilsgeschäft im Heimatstand,</w:t>
      </w:r>
      <w:r w:rsidRPr="00E97F5B">
        <w:rPr>
          <w:rFonts w:eastAsia="Times New Roman"/>
          <w:szCs w:val="24"/>
          <w:lang w:eastAsia="de-DE"/>
        </w:rPr>
        <w:br/>
        <w:t xml:space="preserve">Zum Segen in dem Heidenland. </w:t>
      </w:r>
    </w:p>
    <w:p w14:paraId="1CBB8FE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Denkt man daran, so weiß man nicht,</w:t>
      </w:r>
      <w:r w:rsidRPr="00E97F5B">
        <w:rPr>
          <w:rFonts w:eastAsia="Times New Roman"/>
          <w:szCs w:val="24"/>
          <w:lang w:eastAsia="de-DE"/>
        </w:rPr>
        <w:br/>
        <w:t xml:space="preserve">Wie einem recht dabei </w:t>
      </w:r>
      <w:proofErr w:type="spellStart"/>
      <w:r w:rsidRPr="00E97F5B">
        <w:rPr>
          <w:rFonts w:eastAsia="Times New Roman"/>
          <w:szCs w:val="24"/>
          <w:lang w:eastAsia="de-DE"/>
        </w:rPr>
        <w:t>geschicht</w:t>
      </w:r>
      <w:proofErr w:type="spellEnd"/>
      <w:r w:rsidRPr="00E97F5B">
        <w:rPr>
          <w:rFonts w:eastAsia="Times New Roman"/>
          <w:szCs w:val="24"/>
          <w:lang w:eastAsia="de-DE"/>
        </w:rPr>
        <w:t>,</w:t>
      </w:r>
      <w:r w:rsidRPr="00E97F5B">
        <w:rPr>
          <w:rFonts w:eastAsia="Times New Roman"/>
          <w:szCs w:val="24"/>
          <w:lang w:eastAsia="de-DE"/>
        </w:rPr>
        <w:br/>
        <w:t>Man steht nur da, und sieht Dir zu,</w:t>
      </w:r>
      <w:r w:rsidRPr="00E97F5B">
        <w:rPr>
          <w:rFonts w:eastAsia="Times New Roman"/>
          <w:szCs w:val="24"/>
          <w:lang w:eastAsia="de-DE"/>
        </w:rPr>
        <w:br/>
        <w:t xml:space="preserve">Und denkt: „Gekreuzigter, nur Du!“ </w:t>
      </w:r>
    </w:p>
    <w:p w14:paraId="628D582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Mach‘ Deine Boten herrlicher,</w:t>
      </w:r>
      <w:r w:rsidRPr="00E97F5B">
        <w:rPr>
          <w:rFonts w:eastAsia="Times New Roman"/>
          <w:szCs w:val="24"/>
          <w:lang w:eastAsia="de-DE"/>
        </w:rPr>
        <w:br/>
        <w:t>Lamm, Dir und Deinem Volk zur Ehr‘;</w:t>
      </w:r>
      <w:r w:rsidRPr="00E97F5B">
        <w:rPr>
          <w:rFonts w:eastAsia="Times New Roman"/>
          <w:szCs w:val="24"/>
          <w:lang w:eastAsia="de-DE"/>
        </w:rPr>
        <w:br/>
        <w:t>Und gib mit uns an Deinem Heil</w:t>
      </w:r>
      <w:r w:rsidRPr="00E97F5B">
        <w:rPr>
          <w:rFonts w:eastAsia="Times New Roman"/>
          <w:szCs w:val="24"/>
          <w:lang w:eastAsia="de-DE"/>
        </w:rPr>
        <w:br/>
        <w:t xml:space="preserve">Der ganzen Welt aus Gnaden Teil! </w:t>
      </w:r>
    </w:p>
    <w:p w14:paraId="637ACC71" w14:textId="77777777" w:rsidR="007216F1" w:rsidRDefault="007216F1" w:rsidP="007216F1">
      <w:pPr>
        <w:pStyle w:val="berschrift1"/>
      </w:pPr>
      <w:r w:rsidRPr="00E97F5B">
        <w:t>So willst Du getrost erwarten</w:t>
      </w:r>
    </w:p>
    <w:p w14:paraId="7901FED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willst Du getrost erwarten,</w:t>
      </w:r>
      <w:r w:rsidRPr="00E97F5B">
        <w:rPr>
          <w:rFonts w:eastAsia="Times New Roman"/>
          <w:szCs w:val="24"/>
          <w:lang w:eastAsia="de-DE"/>
        </w:rPr>
        <w:br/>
        <w:t>Was du übernehmen musst!</w:t>
      </w:r>
      <w:r w:rsidRPr="00E97F5B">
        <w:rPr>
          <w:rFonts w:eastAsia="Times New Roman"/>
          <w:szCs w:val="24"/>
          <w:lang w:eastAsia="de-DE"/>
        </w:rPr>
        <w:br/>
        <w:t>Also leidest Du im Garten,</w:t>
      </w:r>
      <w:r w:rsidRPr="00E97F5B">
        <w:rPr>
          <w:rFonts w:eastAsia="Times New Roman"/>
          <w:szCs w:val="24"/>
          <w:lang w:eastAsia="de-DE"/>
        </w:rPr>
        <w:br/>
        <w:t>HErr, für Adams Gartenlust.</w:t>
      </w:r>
      <w:r w:rsidRPr="00E97F5B">
        <w:rPr>
          <w:rFonts w:eastAsia="Times New Roman"/>
          <w:szCs w:val="24"/>
          <w:lang w:eastAsia="de-DE"/>
        </w:rPr>
        <w:br/>
        <w:t>Bebst Du nicht vor diesem Orte?</w:t>
      </w:r>
      <w:r w:rsidRPr="00E97F5B">
        <w:rPr>
          <w:rFonts w:eastAsia="Times New Roman"/>
          <w:szCs w:val="24"/>
          <w:lang w:eastAsia="de-DE"/>
        </w:rPr>
        <w:br/>
        <w:t>Drückt Dich nicht der Sünder Schuld</w:t>
      </w:r>
      <w:r w:rsidRPr="00E97F5B">
        <w:rPr>
          <w:rFonts w:eastAsia="Times New Roman"/>
          <w:szCs w:val="24"/>
          <w:lang w:eastAsia="de-DE"/>
        </w:rPr>
        <w:br/>
        <w:t>Tödlich nach dem Richterworte?</w:t>
      </w:r>
      <w:r w:rsidRPr="00E97F5B">
        <w:rPr>
          <w:rFonts w:eastAsia="Times New Roman"/>
          <w:szCs w:val="24"/>
          <w:lang w:eastAsia="de-DE"/>
        </w:rPr>
        <w:br/>
        <w:t xml:space="preserve">Nein, Du leidest mit Geduld! </w:t>
      </w:r>
    </w:p>
    <w:p w14:paraId="5C9963C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Nein, Du willst der Menschen Schulden,</w:t>
      </w:r>
      <w:r w:rsidRPr="00E97F5B">
        <w:rPr>
          <w:rFonts w:eastAsia="Times New Roman"/>
          <w:szCs w:val="24"/>
          <w:lang w:eastAsia="de-DE"/>
        </w:rPr>
        <w:br/>
        <w:t xml:space="preserve">Unser </w:t>
      </w:r>
      <w:proofErr w:type="spellStart"/>
      <w:r w:rsidRPr="00E97F5B">
        <w:rPr>
          <w:rFonts w:eastAsia="Times New Roman"/>
          <w:szCs w:val="24"/>
          <w:lang w:eastAsia="de-DE"/>
        </w:rPr>
        <w:t>unermess’nes</w:t>
      </w:r>
      <w:proofErr w:type="spellEnd"/>
      <w:r w:rsidRPr="00E97F5B">
        <w:rPr>
          <w:rFonts w:eastAsia="Times New Roman"/>
          <w:szCs w:val="24"/>
          <w:lang w:eastAsia="de-DE"/>
        </w:rPr>
        <w:t xml:space="preserve"> Leid</w:t>
      </w:r>
      <w:r w:rsidRPr="00E97F5B">
        <w:rPr>
          <w:rFonts w:eastAsia="Times New Roman"/>
          <w:szCs w:val="24"/>
          <w:lang w:eastAsia="de-DE"/>
        </w:rPr>
        <w:br/>
        <w:t>Nach des Zorns Gesetz erdulden,</w:t>
      </w:r>
      <w:r w:rsidRPr="00E97F5B">
        <w:rPr>
          <w:rFonts w:eastAsia="Times New Roman"/>
          <w:szCs w:val="24"/>
          <w:lang w:eastAsia="de-DE"/>
        </w:rPr>
        <w:br/>
        <w:t>Sohn und Herr der Ewigkeit!</w:t>
      </w:r>
      <w:r w:rsidRPr="00E97F5B">
        <w:rPr>
          <w:rFonts w:eastAsia="Times New Roman"/>
          <w:szCs w:val="24"/>
          <w:lang w:eastAsia="de-DE"/>
        </w:rPr>
        <w:br/>
        <w:t>Wir, die schnödesten Geschöpfe,</w:t>
      </w:r>
      <w:r w:rsidRPr="00E97F5B">
        <w:rPr>
          <w:rFonts w:eastAsia="Times New Roman"/>
          <w:szCs w:val="24"/>
          <w:lang w:eastAsia="de-DE"/>
        </w:rPr>
        <w:br/>
        <w:t xml:space="preserve">Rühmten uns der </w:t>
      </w:r>
      <w:proofErr w:type="spellStart"/>
      <w:r w:rsidRPr="00E97F5B">
        <w:rPr>
          <w:rFonts w:eastAsia="Times New Roman"/>
          <w:szCs w:val="24"/>
          <w:lang w:eastAsia="de-DE"/>
        </w:rPr>
        <w:t>eig’nen</w:t>
      </w:r>
      <w:proofErr w:type="spellEnd"/>
      <w:r w:rsidRPr="00E97F5B">
        <w:rPr>
          <w:rFonts w:eastAsia="Times New Roman"/>
          <w:szCs w:val="24"/>
          <w:lang w:eastAsia="de-DE"/>
        </w:rPr>
        <w:t xml:space="preserve"> </w:t>
      </w:r>
      <w:proofErr w:type="spellStart"/>
      <w:r w:rsidRPr="00E97F5B">
        <w:rPr>
          <w:rFonts w:eastAsia="Times New Roman"/>
          <w:szCs w:val="24"/>
          <w:lang w:eastAsia="de-DE"/>
        </w:rPr>
        <w:t>Schand</w:t>
      </w:r>
      <w:proofErr w:type="spellEnd"/>
      <w:r w:rsidRPr="00E97F5B">
        <w:rPr>
          <w:rFonts w:eastAsia="Times New Roman"/>
          <w:szCs w:val="24"/>
          <w:lang w:eastAsia="de-DE"/>
        </w:rPr>
        <w:t>‘,</w:t>
      </w:r>
      <w:r w:rsidRPr="00E97F5B">
        <w:rPr>
          <w:rFonts w:eastAsia="Times New Roman"/>
          <w:szCs w:val="24"/>
          <w:lang w:eastAsia="de-DE"/>
        </w:rPr>
        <w:br/>
        <w:t>Und der schwächste aller Töpfe</w:t>
      </w:r>
      <w:r w:rsidRPr="00E97F5B">
        <w:rPr>
          <w:rFonts w:eastAsia="Times New Roman"/>
          <w:szCs w:val="24"/>
          <w:lang w:eastAsia="de-DE"/>
        </w:rPr>
        <w:br/>
        <w:t xml:space="preserve">Brach dem Töpfer in der Hand. </w:t>
      </w:r>
    </w:p>
    <w:p w14:paraId="0394B610" w14:textId="79128906"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Darum kann es nicht geschehen,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der Kelch vorübergeh‘;</w:t>
      </w:r>
      <w:r w:rsidRPr="00E97F5B">
        <w:rPr>
          <w:rFonts w:eastAsia="Times New Roman"/>
          <w:szCs w:val="24"/>
          <w:lang w:eastAsia="de-DE"/>
        </w:rPr>
        <w:br/>
        <w:t>Gottes Urteil muss ergehen,</w:t>
      </w:r>
      <w:r w:rsidRPr="00E97F5B">
        <w:rPr>
          <w:rFonts w:eastAsia="Times New Roman"/>
          <w:szCs w:val="24"/>
          <w:lang w:eastAsia="de-DE"/>
        </w:rPr>
        <w:br/>
        <w:t>Und das bringt Dir solches Weh.</w:t>
      </w:r>
      <w:r w:rsidRPr="00E97F5B">
        <w:rPr>
          <w:rFonts w:eastAsia="Times New Roman"/>
          <w:szCs w:val="24"/>
          <w:lang w:eastAsia="de-DE"/>
        </w:rPr>
        <w:br/>
        <w:t>Aber Du willst gern ertragen,</w:t>
      </w:r>
      <w:r w:rsidRPr="00E97F5B">
        <w:rPr>
          <w:rFonts w:eastAsia="Times New Roman"/>
          <w:szCs w:val="24"/>
          <w:lang w:eastAsia="de-DE"/>
        </w:rPr>
        <w:br/>
        <w:t>Was Dein Gott Dich tragen heißt,</w:t>
      </w:r>
      <w:r w:rsidRPr="00E97F5B">
        <w:rPr>
          <w:rFonts w:eastAsia="Times New Roman"/>
          <w:szCs w:val="24"/>
          <w:lang w:eastAsia="de-DE"/>
        </w:rPr>
        <w:br/>
        <w:t>Wenn Dein Geist sich gleich vor Zagen</w:t>
      </w:r>
      <w:r w:rsidRPr="00E97F5B">
        <w:rPr>
          <w:rFonts w:eastAsia="Times New Roman"/>
          <w:szCs w:val="24"/>
          <w:lang w:eastAsia="de-DE"/>
        </w:rPr>
        <w:br/>
        <w:t xml:space="preserve">Fast dem müden Leib entreißt. </w:t>
      </w:r>
    </w:p>
    <w:p w14:paraId="7B193A3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Lass mich Gottes Zorn erkennen,</w:t>
      </w:r>
      <w:r w:rsidRPr="00E97F5B">
        <w:rPr>
          <w:rFonts w:eastAsia="Times New Roman"/>
          <w:szCs w:val="24"/>
          <w:lang w:eastAsia="de-DE"/>
        </w:rPr>
        <w:br/>
        <w:t>Teures Heil, in Deiner Not!</w:t>
      </w:r>
      <w:r w:rsidRPr="00E97F5B">
        <w:rPr>
          <w:rFonts w:eastAsia="Times New Roman"/>
          <w:szCs w:val="24"/>
          <w:lang w:eastAsia="de-DE"/>
        </w:rPr>
        <w:br/>
        <w:t>Denn sie war der Hölle Brennen</w:t>
      </w:r>
      <w:r w:rsidRPr="00E97F5B">
        <w:rPr>
          <w:rFonts w:eastAsia="Times New Roman"/>
          <w:szCs w:val="24"/>
          <w:lang w:eastAsia="de-DE"/>
        </w:rPr>
        <w:br/>
        <w:t>Und ein Sturm vom andern Tod.</w:t>
      </w:r>
      <w:r w:rsidRPr="00E97F5B">
        <w:rPr>
          <w:rFonts w:eastAsia="Times New Roman"/>
          <w:szCs w:val="24"/>
          <w:lang w:eastAsia="de-DE"/>
        </w:rPr>
        <w:br/>
        <w:t xml:space="preserve">Lass mich aller </w:t>
      </w:r>
      <w:proofErr w:type="spellStart"/>
      <w:r w:rsidRPr="00E97F5B">
        <w:rPr>
          <w:rFonts w:eastAsia="Times New Roman"/>
          <w:szCs w:val="24"/>
          <w:lang w:eastAsia="de-DE"/>
        </w:rPr>
        <w:t>Sünd</w:t>
      </w:r>
      <w:proofErr w:type="spellEnd"/>
      <w:r w:rsidRPr="00E97F5B">
        <w:rPr>
          <w:rFonts w:eastAsia="Times New Roman"/>
          <w:szCs w:val="24"/>
          <w:lang w:eastAsia="de-DE"/>
        </w:rPr>
        <w:t>‘ entsagen,</w:t>
      </w:r>
      <w:r w:rsidRPr="00E97F5B">
        <w:rPr>
          <w:rFonts w:eastAsia="Times New Roman"/>
          <w:szCs w:val="24"/>
          <w:lang w:eastAsia="de-DE"/>
        </w:rPr>
        <w:br/>
        <w:t>Die Dich in den Tod gedrückt!</w:t>
      </w:r>
      <w:r w:rsidRPr="00E97F5B">
        <w:rPr>
          <w:rFonts w:eastAsia="Times New Roman"/>
          <w:szCs w:val="24"/>
          <w:lang w:eastAsia="de-DE"/>
        </w:rPr>
        <w:br/>
        <w:t>Lass mich an mir selbst verzagen,</w:t>
      </w:r>
      <w:r w:rsidRPr="00E97F5B">
        <w:rPr>
          <w:rFonts w:eastAsia="Times New Roman"/>
          <w:szCs w:val="24"/>
          <w:lang w:eastAsia="de-DE"/>
        </w:rPr>
        <w:br/>
        <w:t xml:space="preserve">Bis mich Deine Lieb‘ erquickt! </w:t>
      </w:r>
    </w:p>
    <w:p w14:paraId="11DAFE84" w14:textId="0454412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Gibst du mir dereinst zu schmecken</w:t>
      </w:r>
      <w:r w:rsidRPr="00E97F5B">
        <w:rPr>
          <w:rFonts w:eastAsia="Times New Roman"/>
          <w:szCs w:val="24"/>
          <w:lang w:eastAsia="de-DE"/>
        </w:rPr>
        <w:br/>
        <w:t>Deines Leidens Bitterkeit,</w:t>
      </w:r>
      <w:r w:rsidRPr="00E97F5B">
        <w:rPr>
          <w:rFonts w:eastAsia="Times New Roman"/>
          <w:szCs w:val="24"/>
          <w:lang w:eastAsia="de-DE"/>
        </w:rPr>
        <w:br/>
        <w:t>Mich vom Bösen abzuschrecken,</w:t>
      </w:r>
      <w:r w:rsidRPr="00E97F5B">
        <w:rPr>
          <w:rFonts w:eastAsia="Times New Roman"/>
          <w:szCs w:val="24"/>
          <w:lang w:eastAsia="de-DE"/>
        </w:rPr>
        <w:br/>
        <w:t>Ach, so mache mich bereit!</w:t>
      </w:r>
      <w:r w:rsidRPr="00E97F5B">
        <w:rPr>
          <w:rFonts w:eastAsia="Times New Roman"/>
          <w:szCs w:val="24"/>
          <w:lang w:eastAsia="de-DE"/>
        </w:rPr>
        <w:br/>
        <w:t>Kann es anders nicht geschehen,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ich komm </w:t>
      </w:r>
      <w:r w:rsidR="00360E4E" w:rsidRPr="00E97F5B">
        <w:rPr>
          <w:rFonts w:eastAsia="Times New Roman"/>
          <w:szCs w:val="24"/>
          <w:lang w:eastAsia="de-DE"/>
        </w:rPr>
        <w:t>ins</w:t>
      </w:r>
      <w:r w:rsidRPr="00E97F5B">
        <w:rPr>
          <w:rFonts w:eastAsia="Times New Roman"/>
          <w:szCs w:val="24"/>
          <w:lang w:eastAsia="de-DE"/>
        </w:rPr>
        <w:t xml:space="preserve"> Vaters Reich,</w:t>
      </w:r>
      <w:r w:rsidRPr="00E97F5B">
        <w:rPr>
          <w:rFonts w:eastAsia="Times New Roman"/>
          <w:szCs w:val="24"/>
          <w:lang w:eastAsia="de-DE"/>
        </w:rPr>
        <w:br/>
        <w:t>Ohne gramgebückt zu gehen,</w:t>
      </w:r>
      <w:r w:rsidRPr="00E97F5B">
        <w:rPr>
          <w:rFonts w:eastAsia="Times New Roman"/>
          <w:szCs w:val="24"/>
          <w:lang w:eastAsia="de-DE"/>
        </w:rPr>
        <w:br/>
        <w:t xml:space="preserve">Ach, so stütze mich zugleich! </w:t>
      </w:r>
    </w:p>
    <w:p w14:paraId="1962B9CA" w14:textId="5C5A2D7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Ich will gerne stille halten,</w:t>
      </w:r>
      <w:r w:rsidRPr="00E97F5B">
        <w:rPr>
          <w:rFonts w:eastAsia="Times New Roman"/>
          <w:szCs w:val="24"/>
          <w:lang w:eastAsia="de-DE"/>
        </w:rPr>
        <w:br/>
        <w:t xml:space="preserve">Weil ich weiß, </w:t>
      </w:r>
      <w:r w:rsidR="00360E4E" w:rsidRPr="00E97F5B">
        <w:rPr>
          <w:rFonts w:eastAsia="Times New Roman"/>
          <w:szCs w:val="24"/>
          <w:lang w:eastAsia="de-DE"/>
        </w:rPr>
        <w:t>dass</w:t>
      </w:r>
      <w:r w:rsidRPr="00E97F5B">
        <w:rPr>
          <w:rFonts w:eastAsia="Times New Roman"/>
          <w:szCs w:val="24"/>
          <w:lang w:eastAsia="de-DE"/>
        </w:rPr>
        <w:t xml:space="preserve"> Du mich liebst,</w:t>
      </w:r>
      <w:r w:rsidRPr="00E97F5B">
        <w:rPr>
          <w:rFonts w:eastAsia="Times New Roman"/>
          <w:szCs w:val="24"/>
          <w:lang w:eastAsia="de-DE"/>
        </w:rPr>
        <w:br/>
        <w:t xml:space="preserve">Und die Gnade </w:t>
      </w:r>
      <w:proofErr w:type="spellStart"/>
      <w:r w:rsidRPr="00E97F5B">
        <w:rPr>
          <w:rFonts w:eastAsia="Times New Roman"/>
          <w:szCs w:val="24"/>
          <w:lang w:eastAsia="de-DE"/>
        </w:rPr>
        <w:t>lässest</w:t>
      </w:r>
      <w:proofErr w:type="spellEnd"/>
      <w:r w:rsidRPr="00E97F5B">
        <w:rPr>
          <w:rFonts w:eastAsia="Times New Roman"/>
          <w:szCs w:val="24"/>
          <w:lang w:eastAsia="de-DE"/>
        </w:rPr>
        <w:t xml:space="preserve"> walten,</w:t>
      </w:r>
      <w:r w:rsidRPr="00E97F5B">
        <w:rPr>
          <w:rFonts w:eastAsia="Times New Roman"/>
          <w:szCs w:val="24"/>
          <w:lang w:eastAsia="de-DE"/>
        </w:rPr>
        <w:br/>
        <w:t>Wenn Du mir das Leiden gibst.</w:t>
      </w:r>
      <w:r w:rsidRPr="00E97F5B">
        <w:rPr>
          <w:rFonts w:eastAsia="Times New Roman"/>
          <w:szCs w:val="24"/>
          <w:lang w:eastAsia="de-DE"/>
        </w:rPr>
        <w:br/>
        <w:t>Lernt man erst die Sünde scheuen,</w:t>
      </w:r>
      <w:r w:rsidRPr="00E97F5B">
        <w:rPr>
          <w:rFonts w:eastAsia="Times New Roman"/>
          <w:szCs w:val="24"/>
          <w:lang w:eastAsia="de-DE"/>
        </w:rPr>
        <w:br/>
        <w:t>Wenn sie gallenbitter wird,</w:t>
      </w:r>
      <w:r w:rsidRPr="00E97F5B">
        <w:rPr>
          <w:rFonts w:eastAsia="Times New Roman"/>
          <w:szCs w:val="24"/>
          <w:lang w:eastAsia="de-DE"/>
        </w:rPr>
        <w:br/>
        <w:t xml:space="preserve">So kann mich die </w:t>
      </w:r>
      <w:proofErr w:type="spellStart"/>
      <w:r w:rsidRPr="00E97F5B">
        <w:rPr>
          <w:rFonts w:eastAsia="Times New Roman"/>
          <w:szCs w:val="24"/>
          <w:lang w:eastAsia="de-DE"/>
        </w:rPr>
        <w:t>Reu</w:t>
      </w:r>
      <w:proofErr w:type="spellEnd"/>
      <w:r w:rsidRPr="00E97F5B">
        <w:rPr>
          <w:rFonts w:eastAsia="Times New Roman"/>
          <w:szCs w:val="24"/>
          <w:lang w:eastAsia="de-DE"/>
        </w:rPr>
        <w:t>‘ nicht reuen,</w:t>
      </w:r>
      <w:r w:rsidRPr="00E97F5B">
        <w:rPr>
          <w:rFonts w:eastAsia="Times New Roman"/>
          <w:szCs w:val="24"/>
          <w:lang w:eastAsia="de-DE"/>
        </w:rPr>
        <w:br/>
        <w:t xml:space="preserve">Die mich göttlich neu gebiert. </w:t>
      </w:r>
    </w:p>
    <w:p w14:paraId="7B7E37D2"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Mich ermuntert, Herr, Dein Zagen:</w:t>
      </w:r>
      <w:r w:rsidRPr="00E97F5B">
        <w:rPr>
          <w:rFonts w:eastAsia="Times New Roman"/>
          <w:szCs w:val="24"/>
          <w:lang w:eastAsia="de-DE"/>
        </w:rPr>
        <w:br/>
        <w:t>Du hast nie umsonst geweint,</w:t>
      </w:r>
      <w:r w:rsidRPr="00E97F5B">
        <w:rPr>
          <w:rFonts w:eastAsia="Times New Roman"/>
          <w:szCs w:val="24"/>
          <w:lang w:eastAsia="de-DE"/>
        </w:rPr>
        <w:br/>
        <w:t>Sondern alle Feind‘ erschlagen,</w:t>
      </w:r>
      <w:r w:rsidRPr="00E97F5B">
        <w:rPr>
          <w:rFonts w:eastAsia="Times New Roman"/>
          <w:szCs w:val="24"/>
          <w:lang w:eastAsia="de-DE"/>
        </w:rPr>
        <w:br/>
        <w:t>Auch mein Fleisch, den liebsten Feind.</w:t>
      </w:r>
      <w:r w:rsidRPr="00E97F5B">
        <w:rPr>
          <w:rFonts w:eastAsia="Times New Roman"/>
          <w:szCs w:val="24"/>
          <w:lang w:eastAsia="de-DE"/>
        </w:rPr>
        <w:br/>
        <w:t>Lass mein Fleisch in Dir verderben,</w:t>
      </w:r>
      <w:r w:rsidRPr="00E97F5B">
        <w:rPr>
          <w:rFonts w:eastAsia="Times New Roman"/>
          <w:szCs w:val="24"/>
          <w:lang w:eastAsia="de-DE"/>
        </w:rPr>
        <w:br/>
        <w:t xml:space="preserve">Lass die Welt </w:t>
      </w:r>
      <w:proofErr w:type="spellStart"/>
      <w:r w:rsidRPr="00E97F5B">
        <w:rPr>
          <w:rFonts w:eastAsia="Times New Roman"/>
          <w:szCs w:val="24"/>
          <w:lang w:eastAsia="de-DE"/>
        </w:rPr>
        <w:t>vergeh’n</w:t>
      </w:r>
      <w:proofErr w:type="spellEnd"/>
      <w:r w:rsidRPr="00E97F5B">
        <w:rPr>
          <w:rFonts w:eastAsia="Times New Roman"/>
          <w:szCs w:val="24"/>
          <w:lang w:eastAsia="de-DE"/>
        </w:rPr>
        <w:t xml:space="preserve"> in Dir;</w:t>
      </w:r>
      <w:r w:rsidRPr="00E97F5B">
        <w:rPr>
          <w:rFonts w:eastAsia="Times New Roman"/>
          <w:szCs w:val="24"/>
          <w:lang w:eastAsia="de-DE"/>
        </w:rPr>
        <w:br/>
        <w:t>Lass in mir die Sünde sterben,</w:t>
      </w:r>
      <w:r w:rsidRPr="00E97F5B">
        <w:rPr>
          <w:rFonts w:eastAsia="Times New Roman"/>
          <w:szCs w:val="24"/>
          <w:lang w:eastAsia="de-DE"/>
        </w:rPr>
        <w:br/>
        <w:t xml:space="preserve">Und Dein Reich erwach‘ in mir! </w:t>
      </w:r>
    </w:p>
    <w:p w14:paraId="34307165" w14:textId="77777777" w:rsidR="007216F1" w:rsidRPr="00E97F5B" w:rsidRDefault="007216F1" w:rsidP="007216F1">
      <w:pPr>
        <w:pStyle w:val="berschrift1"/>
      </w:pPr>
      <w:r w:rsidRPr="00E97F5B">
        <w:t>Vor seinen Augen schweben</w:t>
      </w:r>
    </w:p>
    <w:p w14:paraId="417AFE24" w14:textId="3F650B70"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Vor Seinen Augen schweben,</w:t>
      </w:r>
      <w:r w:rsidRPr="00E97F5B">
        <w:rPr>
          <w:rFonts w:eastAsia="Times New Roman"/>
          <w:szCs w:val="24"/>
          <w:lang w:eastAsia="de-DE"/>
        </w:rPr>
        <w:br/>
        <w:t>Ist wahre Seligkeit.</w:t>
      </w:r>
      <w:r w:rsidRPr="00E97F5B">
        <w:rPr>
          <w:rFonts w:eastAsia="Times New Roman"/>
          <w:szCs w:val="24"/>
          <w:lang w:eastAsia="de-DE"/>
        </w:rPr>
        <w:br/>
        <w:t>Ein unverrücktes Leben</w:t>
      </w:r>
      <w:r w:rsidRPr="00E97F5B">
        <w:rPr>
          <w:rFonts w:eastAsia="Times New Roman"/>
          <w:szCs w:val="24"/>
          <w:lang w:eastAsia="de-DE"/>
        </w:rPr>
        <w:br/>
        <w:t>In der Verborgenheit;</w:t>
      </w:r>
      <w:r w:rsidRPr="00E97F5B">
        <w:rPr>
          <w:rFonts w:eastAsia="Times New Roman"/>
          <w:szCs w:val="24"/>
          <w:lang w:eastAsia="de-DE"/>
        </w:rPr>
        <w:br/>
        <w:t>Nichts können und Nichts wissen,</w:t>
      </w:r>
      <w:r w:rsidRPr="00E97F5B">
        <w:rPr>
          <w:rFonts w:eastAsia="Times New Roman"/>
          <w:szCs w:val="24"/>
          <w:lang w:eastAsia="de-DE"/>
        </w:rPr>
        <w:br/>
        <w:t>Nichts wollen und Nichts tun,</w:t>
      </w:r>
      <w:r w:rsidRPr="00E97F5B">
        <w:rPr>
          <w:rFonts w:eastAsia="Times New Roman"/>
          <w:szCs w:val="24"/>
          <w:lang w:eastAsia="de-DE"/>
        </w:rPr>
        <w:br/>
        <w:t>Als Jesu folgen müssen,</w:t>
      </w:r>
      <w:r w:rsidRPr="00E97F5B">
        <w:rPr>
          <w:rFonts w:eastAsia="Times New Roman"/>
          <w:szCs w:val="24"/>
          <w:lang w:eastAsia="de-DE"/>
        </w:rPr>
        <w:br/>
        <w:t xml:space="preserve">Das heißt in Frieden </w:t>
      </w:r>
      <w:proofErr w:type="spellStart"/>
      <w:r w:rsidRPr="00E97F5B">
        <w:rPr>
          <w:rFonts w:eastAsia="Times New Roman"/>
          <w:szCs w:val="24"/>
          <w:lang w:eastAsia="de-DE"/>
        </w:rPr>
        <w:t>ruh’n</w:t>
      </w:r>
      <w:proofErr w:type="spellEnd"/>
      <w:r w:rsidRPr="00E97F5B">
        <w:rPr>
          <w:rFonts w:eastAsia="Times New Roman"/>
          <w:szCs w:val="24"/>
          <w:lang w:eastAsia="de-DE"/>
        </w:rPr>
        <w:t>.</w:t>
      </w:r>
    </w:p>
    <w:p w14:paraId="26748BBD" w14:textId="2B46E39B"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Man steht von seinem Schlafe</w:t>
      </w:r>
      <w:r w:rsidRPr="00E97F5B">
        <w:rPr>
          <w:rFonts w:eastAsia="Times New Roman"/>
          <w:szCs w:val="24"/>
          <w:lang w:eastAsia="de-DE"/>
        </w:rPr>
        <w:br/>
        <w:t>In Christi Freundschaft auf;</w:t>
      </w:r>
      <w:r w:rsidRPr="00E97F5B">
        <w:rPr>
          <w:rFonts w:eastAsia="Times New Roman"/>
          <w:szCs w:val="24"/>
          <w:lang w:eastAsia="de-DE"/>
        </w:rPr>
        <w:br/>
        <w:t>Man fürchtet keine Strafe</w:t>
      </w:r>
      <w:r w:rsidRPr="00E97F5B">
        <w:rPr>
          <w:rFonts w:eastAsia="Times New Roman"/>
          <w:szCs w:val="24"/>
          <w:lang w:eastAsia="de-DE"/>
        </w:rPr>
        <w:br/>
        <w:t>Im ganzen Lebenslauf;</w:t>
      </w:r>
      <w:r w:rsidRPr="00E97F5B">
        <w:rPr>
          <w:rFonts w:eastAsia="Times New Roman"/>
          <w:szCs w:val="24"/>
          <w:lang w:eastAsia="de-DE"/>
        </w:rPr>
        <w:br/>
        <w:t xml:space="preserve">Man </w:t>
      </w:r>
      <w:r w:rsidR="006E6968" w:rsidRPr="00E97F5B">
        <w:rPr>
          <w:rFonts w:eastAsia="Times New Roman"/>
          <w:szCs w:val="24"/>
          <w:lang w:eastAsia="de-DE"/>
        </w:rPr>
        <w:t>isst</w:t>
      </w:r>
      <w:r w:rsidRPr="00E97F5B">
        <w:rPr>
          <w:rFonts w:eastAsia="Times New Roman"/>
          <w:szCs w:val="24"/>
          <w:lang w:eastAsia="de-DE"/>
        </w:rPr>
        <w:t xml:space="preserve"> und trinkt in Liebe,</w:t>
      </w:r>
      <w:r w:rsidRPr="00E97F5B">
        <w:rPr>
          <w:rFonts w:eastAsia="Times New Roman"/>
          <w:szCs w:val="24"/>
          <w:lang w:eastAsia="de-DE"/>
        </w:rPr>
        <w:br/>
        <w:t>Man hungerte wohl auch;</w:t>
      </w:r>
      <w:r w:rsidRPr="00E97F5B">
        <w:rPr>
          <w:rFonts w:eastAsia="Times New Roman"/>
          <w:szCs w:val="24"/>
          <w:lang w:eastAsia="de-DE"/>
        </w:rPr>
        <w:br/>
        <w:t>Man hält im Gnadentriebe</w:t>
      </w:r>
      <w:r w:rsidRPr="00E97F5B">
        <w:rPr>
          <w:rFonts w:eastAsia="Times New Roman"/>
          <w:szCs w:val="24"/>
          <w:lang w:eastAsia="de-DE"/>
        </w:rPr>
        <w:br/>
        <w:t>Beständig einen Brauch.</w:t>
      </w:r>
    </w:p>
    <w:p w14:paraId="60219146" w14:textId="620A405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Wann man den Tag vollendet,</w:t>
      </w:r>
      <w:r w:rsidRPr="00E97F5B">
        <w:rPr>
          <w:rFonts w:eastAsia="Times New Roman"/>
          <w:szCs w:val="24"/>
          <w:lang w:eastAsia="de-DE"/>
        </w:rPr>
        <w:br/>
        <w:t>So legt man sich zur Ruh;</w:t>
      </w:r>
      <w:r w:rsidRPr="00E97F5B">
        <w:rPr>
          <w:rFonts w:eastAsia="Times New Roman"/>
          <w:szCs w:val="24"/>
          <w:lang w:eastAsia="de-DE"/>
        </w:rPr>
        <w:br/>
        <w:t>Von Christo unverwendet</w:t>
      </w:r>
      <w:r w:rsidRPr="00E97F5B">
        <w:rPr>
          <w:rFonts w:eastAsia="Times New Roman"/>
          <w:szCs w:val="24"/>
          <w:lang w:eastAsia="de-DE"/>
        </w:rPr>
        <w:br/>
      </w:r>
      <w:r w:rsidR="006E6968" w:rsidRPr="00E97F5B">
        <w:rPr>
          <w:rFonts w:eastAsia="Times New Roman"/>
          <w:szCs w:val="24"/>
          <w:lang w:eastAsia="de-DE"/>
        </w:rPr>
        <w:t>Tut</w:t>
      </w:r>
      <w:r w:rsidRPr="00E97F5B">
        <w:rPr>
          <w:rFonts w:eastAsia="Times New Roman"/>
          <w:szCs w:val="24"/>
          <w:lang w:eastAsia="de-DE"/>
        </w:rPr>
        <w:t xml:space="preserve"> man die Sinne zu,</w:t>
      </w:r>
      <w:r w:rsidRPr="00E97F5B">
        <w:rPr>
          <w:rFonts w:eastAsia="Times New Roman"/>
          <w:szCs w:val="24"/>
          <w:lang w:eastAsia="de-DE"/>
        </w:rPr>
        <w:br/>
        <w:t>Und wünschet selbst den Träumen,</w:t>
      </w:r>
      <w:r w:rsidRPr="00E97F5B">
        <w:rPr>
          <w:rFonts w:eastAsia="Times New Roman"/>
          <w:szCs w:val="24"/>
          <w:lang w:eastAsia="de-DE"/>
        </w:rPr>
        <w:br/>
        <w:t>Wenn’s ja geträumt soll sein,</w:t>
      </w:r>
      <w:r w:rsidRPr="00E97F5B">
        <w:rPr>
          <w:rFonts w:eastAsia="Times New Roman"/>
          <w:szCs w:val="24"/>
          <w:lang w:eastAsia="de-DE"/>
        </w:rPr>
        <w:br/>
        <w:t>Nichts andres einzuräumen,</w:t>
      </w:r>
      <w:r w:rsidRPr="00E97F5B">
        <w:rPr>
          <w:rFonts w:eastAsia="Times New Roman"/>
          <w:szCs w:val="24"/>
          <w:lang w:eastAsia="de-DE"/>
        </w:rPr>
        <w:br/>
        <w:t>Als Christi Wiederschein.</w:t>
      </w:r>
    </w:p>
    <w:p w14:paraId="02CF0C7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Man geht in einer Fassung</w:t>
      </w:r>
      <w:r w:rsidRPr="00E97F5B">
        <w:rPr>
          <w:rFonts w:eastAsia="Times New Roman"/>
          <w:szCs w:val="24"/>
          <w:lang w:eastAsia="de-DE"/>
        </w:rPr>
        <w:br/>
        <w:t>Dahin bei Tag und Nacht,</w:t>
      </w:r>
      <w:r w:rsidRPr="00E97F5B">
        <w:rPr>
          <w:rFonts w:eastAsia="Times New Roman"/>
          <w:szCs w:val="24"/>
          <w:lang w:eastAsia="de-DE"/>
        </w:rPr>
        <w:br/>
        <w:t>Und ist auf die Verlassung</w:t>
      </w:r>
      <w:r w:rsidRPr="00E97F5B">
        <w:rPr>
          <w:rFonts w:eastAsia="Times New Roman"/>
          <w:szCs w:val="24"/>
          <w:lang w:eastAsia="de-DE"/>
        </w:rPr>
        <w:br/>
        <w:t>Der ganzen Welt bedacht:</w:t>
      </w:r>
      <w:r w:rsidRPr="00E97F5B">
        <w:rPr>
          <w:rFonts w:eastAsia="Times New Roman"/>
          <w:szCs w:val="24"/>
          <w:lang w:eastAsia="de-DE"/>
        </w:rPr>
        <w:br/>
        <w:t>Man hört und sieht und fühlet,</w:t>
      </w:r>
      <w:r w:rsidRPr="00E97F5B">
        <w:rPr>
          <w:rFonts w:eastAsia="Times New Roman"/>
          <w:szCs w:val="24"/>
          <w:lang w:eastAsia="de-DE"/>
        </w:rPr>
        <w:br/>
        <w:t>Hört, sieht und fühlt doch nicht,</w:t>
      </w:r>
      <w:r w:rsidRPr="00E97F5B">
        <w:rPr>
          <w:rFonts w:eastAsia="Times New Roman"/>
          <w:szCs w:val="24"/>
          <w:lang w:eastAsia="de-DE"/>
        </w:rPr>
        <w:br/>
        <w:t>Und wenn uns Schmerz durchwühlet,</w:t>
      </w:r>
      <w:r w:rsidRPr="00E97F5B">
        <w:rPr>
          <w:rFonts w:eastAsia="Times New Roman"/>
          <w:szCs w:val="24"/>
          <w:lang w:eastAsia="de-DE"/>
        </w:rPr>
        <w:br/>
        <w:t>Hat man doch Freudenlicht.</w:t>
      </w:r>
    </w:p>
    <w:p w14:paraId="5C1CEEA4" w14:textId="65C46F95" w:rsidR="007216F1" w:rsidRPr="00E97F5B" w:rsidRDefault="006E6968"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Gewiss</w:t>
      </w:r>
      <w:r w:rsidR="007216F1" w:rsidRPr="00E97F5B">
        <w:rPr>
          <w:rFonts w:eastAsia="Times New Roman"/>
          <w:szCs w:val="24"/>
          <w:lang w:eastAsia="de-DE"/>
        </w:rPr>
        <w:t>, wer erst die Sünde</w:t>
      </w:r>
      <w:r w:rsidR="007216F1" w:rsidRPr="00E97F5B">
        <w:rPr>
          <w:rFonts w:eastAsia="Times New Roman"/>
          <w:szCs w:val="24"/>
          <w:lang w:eastAsia="de-DE"/>
        </w:rPr>
        <w:br/>
        <w:t>In Christi Blut ertränkt,</w:t>
      </w:r>
      <w:r w:rsidR="007216F1" w:rsidRPr="00E97F5B">
        <w:rPr>
          <w:rFonts w:eastAsia="Times New Roman"/>
          <w:szCs w:val="24"/>
          <w:lang w:eastAsia="de-DE"/>
        </w:rPr>
        <w:br/>
        <w:t>Und dann, gleich einem Kinde,</w:t>
      </w:r>
      <w:r w:rsidR="007216F1" w:rsidRPr="00E97F5B">
        <w:rPr>
          <w:rFonts w:eastAsia="Times New Roman"/>
          <w:szCs w:val="24"/>
          <w:lang w:eastAsia="de-DE"/>
        </w:rPr>
        <w:br/>
        <w:t>Ihm unverrückt anhängt:</w:t>
      </w:r>
      <w:r w:rsidR="007216F1" w:rsidRPr="00E97F5B">
        <w:rPr>
          <w:rFonts w:eastAsia="Times New Roman"/>
          <w:szCs w:val="24"/>
          <w:lang w:eastAsia="de-DE"/>
        </w:rPr>
        <w:br/>
        <w:t>Der wird auch heilig handeln,</w:t>
      </w:r>
      <w:r w:rsidR="007216F1" w:rsidRPr="00E97F5B">
        <w:rPr>
          <w:rFonts w:eastAsia="Times New Roman"/>
          <w:szCs w:val="24"/>
          <w:lang w:eastAsia="de-DE"/>
        </w:rPr>
        <w:br/>
        <w:t>Und kann bald anders nicht;</w:t>
      </w:r>
      <w:r w:rsidR="007216F1">
        <w:rPr>
          <w:rStyle w:val="Funotenzeichen"/>
          <w:rFonts w:eastAsia="Times New Roman"/>
          <w:szCs w:val="24"/>
          <w:lang w:eastAsia="de-DE"/>
        </w:rPr>
        <w:footnoteReference w:id="19"/>
      </w:r>
      <w:r w:rsidR="007216F1" w:rsidRPr="00E97F5B">
        <w:rPr>
          <w:rFonts w:eastAsia="Times New Roman"/>
          <w:szCs w:val="24"/>
          <w:lang w:eastAsia="de-DE"/>
        </w:rPr>
        <w:br/>
        <w:t>HErr Jesu, lehr‘ uns wandeln</w:t>
      </w:r>
      <w:r w:rsidR="007216F1" w:rsidRPr="00E97F5B">
        <w:rPr>
          <w:rFonts w:eastAsia="Times New Roman"/>
          <w:szCs w:val="24"/>
          <w:lang w:eastAsia="de-DE"/>
        </w:rPr>
        <w:br/>
        <w:t>In Deiner Augen Licht!</w:t>
      </w:r>
    </w:p>
    <w:p w14:paraId="5CFBEE22" w14:textId="77777777" w:rsidR="007216F1" w:rsidRPr="00E97F5B" w:rsidRDefault="007216F1" w:rsidP="007216F1">
      <w:pPr>
        <w:spacing w:before="100" w:beforeAutospacing="1" w:after="100" w:afterAutospacing="1" w:line="240" w:lineRule="auto"/>
        <w:rPr>
          <w:rFonts w:eastAsia="Times New Roman"/>
          <w:i/>
          <w:szCs w:val="24"/>
          <w:lang w:eastAsia="de-DE"/>
        </w:rPr>
      </w:pPr>
      <w:r w:rsidRPr="00E97F5B">
        <w:rPr>
          <w:rFonts w:eastAsia="Times New Roman"/>
          <w:i/>
          <w:szCs w:val="24"/>
          <w:lang w:eastAsia="de-DE"/>
        </w:rPr>
        <w:t>(1731.)</w:t>
      </w:r>
    </w:p>
    <w:p w14:paraId="47EB760D" w14:textId="735BBC22" w:rsidR="007216F1" w:rsidRPr="00E97F5B" w:rsidRDefault="007216F1" w:rsidP="007216F1">
      <w:pPr>
        <w:pStyle w:val="berschrift1"/>
      </w:pPr>
      <w:r w:rsidRPr="00E97F5B">
        <w:t>Weil der Mann mit fünf Wunden rot</w:t>
      </w:r>
    </w:p>
    <w:p w14:paraId="2F1CB98C" w14:textId="3BF9A5D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Weil der Mann mit fünf Wunden rot</w:t>
      </w:r>
      <w:r w:rsidRPr="00E97F5B">
        <w:rPr>
          <w:rFonts w:eastAsia="Times New Roman"/>
          <w:szCs w:val="24"/>
          <w:lang w:eastAsia="de-DE"/>
        </w:rPr>
        <w:br/>
      </w:r>
      <w:proofErr w:type="spellStart"/>
      <w:r w:rsidRPr="00E97F5B">
        <w:rPr>
          <w:rFonts w:eastAsia="Times New Roman"/>
          <w:szCs w:val="24"/>
          <w:lang w:eastAsia="de-DE"/>
        </w:rPr>
        <w:t>Verkünd’gen</w:t>
      </w:r>
      <w:proofErr w:type="spellEnd"/>
      <w:r w:rsidRPr="00E97F5B">
        <w:rPr>
          <w:rFonts w:eastAsia="Times New Roman"/>
          <w:szCs w:val="24"/>
          <w:lang w:eastAsia="de-DE"/>
        </w:rPr>
        <w:t xml:space="preserve"> ließ den Seinen:</w:t>
      </w:r>
      <w:r w:rsidRPr="00E97F5B">
        <w:rPr>
          <w:rFonts w:eastAsia="Times New Roman"/>
          <w:szCs w:val="24"/>
          <w:lang w:eastAsia="de-DE"/>
        </w:rPr>
        <w:br/>
        <w:t>Ich fahre auf zum Vater, Gott,</w:t>
      </w:r>
      <w:r w:rsidRPr="00E97F5B">
        <w:rPr>
          <w:rFonts w:eastAsia="Times New Roman"/>
          <w:szCs w:val="24"/>
          <w:lang w:eastAsia="de-DE"/>
        </w:rPr>
        <w:br/>
        <w:t>Dem euren und dem meinen;</w:t>
      </w:r>
      <w:r w:rsidRPr="00E97F5B">
        <w:rPr>
          <w:rFonts w:eastAsia="Times New Roman"/>
          <w:szCs w:val="24"/>
          <w:lang w:eastAsia="de-DE"/>
        </w:rPr>
        <w:br/>
        <w:t xml:space="preserve">So ruft die ganze </w:t>
      </w:r>
      <w:proofErr w:type="spellStart"/>
      <w:r w:rsidRPr="00E97F5B">
        <w:rPr>
          <w:rFonts w:eastAsia="Times New Roman"/>
          <w:szCs w:val="24"/>
          <w:lang w:eastAsia="de-DE"/>
        </w:rPr>
        <w:t>Zeugenwolk</w:t>
      </w:r>
      <w:proofErr w:type="spellEnd"/>
      <w:r w:rsidRPr="00E97F5B">
        <w:rPr>
          <w:rFonts w:eastAsia="Times New Roman"/>
          <w:szCs w:val="24"/>
          <w:lang w:eastAsia="de-DE"/>
        </w:rPr>
        <w:t>:</w:t>
      </w:r>
      <w:r w:rsidRPr="00E97F5B">
        <w:rPr>
          <w:rFonts w:eastAsia="Times New Roman"/>
          <w:szCs w:val="24"/>
          <w:lang w:eastAsia="de-DE"/>
        </w:rPr>
        <w:br/>
        <w:t>Willkommen unter deinem Volk,</w:t>
      </w:r>
      <w:r w:rsidRPr="00E97F5B">
        <w:rPr>
          <w:rFonts w:eastAsia="Times New Roman"/>
          <w:szCs w:val="24"/>
          <w:lang w:eastAsia="de-DE"/>
        </w:rPr>
        <w:br/>
        <w:t>Gott, Abba der Gemeinen!</w:t>
      </w:r>
    </w:p>
    <w:p w14:paraId="7C070E1E"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2. Wer nun aus unsers Herren Tod</w:t>
      </w:r>
      <w:r w:rsidRPr="00E97F5B">
        <w:rPr>
          <w:rFonts w:eastAsia="Times New Roman"/>
          <w:szCs w:val="24"/>
          <w:lang w:eastAsia="de-DE"/>
        </w:rPr>
        <w:br/>
        <w:t>Erlangt ein neues Leben,</w:t>
      </w:r>
      <w:r w:rsidRPr="00E97F5B">
        <w:rPr>
          <w:rFonts w:eastAsia="Times New Roman"/>
          <w:szCs w:val="24"/>
          <w:lang w:eastAsia="de-DE"/>
        </w:rPr>
        <w:br/>
        <w:t>Der folgt mit Freuden dem Gebot,</w:t>
      </w:r>
      <w:r w:rsidRPr="00E97F5B">
        <w:rPr>
          <w:rFonts w:eastAsia="Times New Roman"/>
          <w:szCs w:val="24"/>
          <w:lang w:eastAsia="de-DE"/>
        </w:rPr>
        <w:br/>
        <w:t>Sein Herze zu erheben</w:t>
      </w:r>
      <w:r w:rsidRPr="00E97F5B">
        <w:rPr>
          <w:rFonts w:eastAsia="Times New Roman"/>
          <w:szCs w:val="24"/>
          <w:lang w:eastAsia="de-DE"/>
        </w:rPr>
        <w:br/>
        <w:t>Zum Vater, der so herzlich liebt,</w:t>
      </w:r>
      <w:r w:rsidRPr="00E97F5B">
        <w:rPr>
          <w:rFonts w:eastAsia="Times New Roman"/>
          <w:szCs w:val="24"/>
          <w:lang w:eastAsia="de-DE"/>
        </w:rPr>
        <w:br/>
        <w:t>Der alle gute Gaben gibt,</w:t>
      </w:r>
      <w:r w:rsidRPr="00E97F5B">
        <w:rPr>
          <w:rFonts w:eastAsia="Times New Roman"/>
          <w:szCs w:val="24"/>
          <w:lang w:eastAsia="de-DE"/>
        </w:rPr>
        <w:br/>
        <w:t>Und uns durch Christum regnet.</w:t>
      </w:r>
    </w:p>
    <w:p w14:paraId="35B58212" w14:textId="77777777" w:rsidR="007216F1" w:rsidRPr="00E97F5B" w:rsidRDefault="007216F1" w:rsidP="007216F1">
      <w:pPr>
        <w:pStyle w:val="berschrift1"/>
      </w:pPr>
      <w:r w:rsidRPr="00E97F5B">
        <w:t>Weil die Worte Wahrheit sind</w:t>
      </w:r>
    </w:p>
    <w:p w14:paraId="0F4BB90B" w14:textId="17B4A88B"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Weil die Worte Wahrheit sind:</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man Nichts bei Gott gewinnt,</w:t>
      </w:r>
      <w:r w:rsidRPr="00E97F5B">
        <w:rPr>
          <w:rFonts w:eastAsia="Times New Roman"/>
          <w:szCs w:val="24"/>
          <w:lang w:eastAsia="de-DE"/>
        </w:rPr>
        <w:br/>
        <w:t>Nichts durch des Gesetzes Werke,</w:t>
      </w:r>
      <w:r w:rsidRPr="00E97F5B">
        <w:rPr>
          <w:rFonts w:eastAsia="Times New Roman"/>
          <w:szCs w:val="24"/>
          <w:lang w:eastAsia="de-DE"/>
        </w:rPr>
        <w:br/>
        <w:t xml:space="preserve">Nichts durch </w:t>
      </w:r>
      <w:proofErr w:type="spellStart"/>
      <w:r w:rsidRPr="00E97F5B">
        <w:rPr>
          <w:rFonts w:eastAsia="Times New Roman"/>
          <w:szCs w:val="24"/>
          <w:lang w:eastAsia="de-DE"/>
        </w:rPr>
        <w:t>eig’ne</w:t>
      </w:r>
      <w:proofErr w:type="spellEnd"/>
      <w:r w:rsidRPr="00E97F5B">
        <w:rPr>
          <w:rFonts w:eastAsia="Times New Roman"/>
          <w:szCs w:val="24"/>
          <w:lang w:eastAsia="de-DE"/>
        </w:rPr>
        <w:t xml:space="preserve"> Kraft und Stärke,</w:t>
      </w:r>
      <w:r w:rsidRPr="00E97F5B">
        <w:rPr>
          <w:rFonts w:eastAsia="Times New Roman"/>
          <w:szCs w:val="24"/>
          <w:lang w:eastAsia="de-DE"/>
        </w:rPr>
        <w:br/>
        <w:t>Nichts durch eigenen Verstand,</w:t>
      </w:r>
      <w:r w:rsidRPr="00E97F5B">
        <w:rPr>
          <w:rFonts w:eastAsia="Times New Roman"/>
          <w:szCs w:val="24"/>
          <w:lang w:eastAsia="de-DE"/>
        </w:rPr>
        <w:br/>
        <w:t>Nichts durch eine milde Hand;</w:t>
      </w:r>
    </w:p>
    <w:p w14:paraId="67069FEE" w14:textId="4D95DF8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Nichts durch </w:t>
      </w:r>
      <w:proofErr w:type="spellStart"/>
      <w:r w:rsidRPr="00E97F5B">
        <w:rPr>
          <w:rFonts w:eastAsia="Times New Roman"/>
          <w:szCs w:val="24"/>
          <w:lang w:eastAsia="de-DE"/>
        </w:rPr>
        <w:t>eig’nes</w:t>
      </w:r>
      <w:proofErr w:type="spellEnd"/>
      <w:r w:rsidRPr="00E97F5B">
        <w:rPr>
          <w:rFonts w:eastAsia="Times New Roman"/>
          <w:szCs w:val="24"/>
          <w:lang w:eastAsia="de-DE"/>
        </w:rPr>
        <w:t xml:space="preserve"> Heiligsein,</w:t>
      </w:r>
      <w:r w:rsidRPr="00E97F5B">
        <w:rPr>
          <w:rFonts w:eastAsia="Times New Roman"/>
          <w:szCs w:val="24"/>
          <w:lang w:eastAsia="de-DE"/>
        </w:rPr>
        <w:br/>
        <w:t>Wenn’s gleich mehr als Augenschein,</w:t>
      </w:r>
      <w:r w:rsidRPr="00E97F5B">
        <w:rPr>
          <w:rFonts w:eastAsia="Times New Roman"/>
          <w:szCs w:val="24"/>
          <w:lang w:eastAsia="de-DE"/>
        </w:rPr>
        <w:br/>
        <w:t>Wenn’s gleich Kraft und Wesen wäre;</w:t>
      </w:r>
      <w:r w:rsidRPr="00E97F5B">
        <w:rPr>
          <w:rFonts w:eastAsia="Times New Roman"/>
          <w:szCs w:val="24"/>
          <w:lang w:eastAsia="de-DE"/>
        </w:rPr>
        <w:br/>
        <w:t>Auch Nichts durch die reine Lehre:</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kein Tugendbild die Gnad‘</w:t>
      </w:r>
      <w:r w:rsidRPr="00E97F5B">
        <w:rPr>
          <w:rFonts w:eastAsia="Times New Roman"/>
          <w:szCs w:val="24"/>
          <w:lang w:eastAsia="de-DE"/>
        </w:rPr>
        <w:br/>
        <w:t>Näher, als ein Sünder, hat:</w:t>
      </w:r>
    </w:p>
    <w:p w14:paraId="04324B80" w14:textId="5945527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So ist’s billig, </w:t>
      </w:r>
      <w:r w:rsidR="00360E4E" w:rsidRPr="00E97F5B">
        <w:rPr>
          <w:rFonts w:eastAsia="Times New Roman"/>
          <w:szCs w:val="24"/>
          <w:lang w:eastAsia="de-DE"/>
        </w:rPr>
        <w:t>dass</w:t>
      </w:r>
      <w:r w:rsidRPr="00E97F5B">
        <w:rPr>
          <w:rFonts w:eastAsia="Times New Roman"/>
          <w:szCs w:val="24"/>
          <w:lang w:eastAsia="de-DE"/>
        </w:rPr>
        <w:t xml:space="preserve"> man auch</w:t>
      </w:r>
      <w:r w:rsidRPr="00E97F5B">
        <w:rPr>
          <w:rFonts w:eastAsia="Times New Roman"/>
          <w:szCs w:val="24"/>
          <w:lang w:eastAsia="de-DE"/>
        </w:rPr>
        <w:br/>
        <w:t>Jenen sonderbaren Brauch,</w:t>
      </w:r>
      <w:r w:rsidRPr="00E97F5B">
        <w:rPr>
          <w:rFonts w:eastAsia="Times New Roman"/>
          <w:szCs w:val="24"/>
          <w:lang w:eastAsia="de-DE"/>
        </w:rPr>
        <w:br/>
        <w:t xml:space="preserve">Der in </w:t>
      </w:r>
      <w:proofErr w:type="spellStart"/>
      <w:r w:rsidRPr="00E97F5B">
        <w:rPr>
          <w:rFonts w:eastAsia="Times New Roman"/>
          <w:szCs w:val="24"/>
          <w:lang w:eastAsia="de-DE"/>
        </w:rPr>
        <w:t>heil’ger</w:t>
      </w:r>
      <w:proofErr w:type="spellEnd"/>
      <w:r w:rsidRPr="00E97F5B">
        <w:rPr>
          <w:rFonts w:eastAsia="Times New Roman"/>
          <w:szCs w:val="24"/>
          <w:lang w:eastAsia="de-DE"/>
        </w:rPr>
        <w:t xml:space="preserve"> Schrift zu lesen,</w:t>
      </w:r>
      <w:r w:rsidRPr="00E97F5B">
        <w:rPr>
          <w:rFonts w:eastAsia="Times New Roman"/>
          <w:szCs w:val="24"/>
          <w:lang w:eastAsia="de-DE"/>
        </w:rPr>
        <w:br/>
        <w:t>Wohl bedenk‘ im tiefsten Wesen:</w:t>
      </w:r>
      <w:r w:rsidRPr="00E97F5B">
        <w:rPr>
          <w:rFonts w:eastAsia="Times New Roman"/>
          <w:szCs w:val="24"/>
          <w:lang w:eastAsia="de-DE"/>
        </w:rPr>
        <w:br/>
        <w:t>Niemand geht zum Himmel ein,</w:t>
      </w:r>
      <w:r w:rsidRPr="00E97F5B">
        <w:rPr>
          <w:rFonts w:eastAsia="Times New Roman"/>
          <w:szCs w:val="24"/>
          <w:lang w:eastAsia="de-DE"/>
        </w:rPr>
        <w:br/>
        <w:t>Als ein Kindlein, arm und klein!“</w:t>
      </w:r>
    </w:p>
    <w:p w14:paraId="18871F68" w14:textId="516D7A7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Es ist Einem wahrlich gut,</w:t>
      </w:r>
      <w:r w:rsidRPr="00E97F5B">
        <w:rPr>
          <w:rFonts w:eastAsia="Times New Roman"/>
          <w:szCs w:val="24"/>
          <w:lang w:eastAsia="de-DE"/>
        </w:rPr>
        <w:br/>
        <w:t xml:space="preserve">Wenn man Gottes Willen </w:t>
      </w:r>
      <w:r w:rsidR="006E6968" w:rsidRPr="00E97F5B">
        <w:rPr>
          <w:rFonts w:eastAsia="Times New Roman"/>
          <w:szCs w:val="24"/>
          <w:lang w:eastAsia="de-DE"/>
        </w:rPr>
        <w:t>tut</w:t>
      </w:r>
      <w:r w:rsidRPr="00E97F5B">
        <w:rPr>
          <w:rFonts w:eastAsia="Times New Roman"/>
          <w:szCs w:val="24"/>
          <w:lang w:eastAsia="de-DE"/>
        </w:rPr>
        <w:t>;</w:t>
      </w:r>
      <w:r w:rsidRPr="00E97F5B">
        <w:rPr>
          <w:rFonts w:eastAsia="Times New Roman"/>
          <w:szCs w:val="24"/>
          <w:lang w:eastAsia="de-DE"/>
        </w:rPr>
        <w:br/>
        <w:t>Und ein Leidens-Beispiel werden,</w:t>
      </w:r>
      <w:r w:rsidRPr="00E97F5B">
        <w:rPr>
          <w:rFonts w:eastAsia="Times New Roman"/>
          <w:szCs w:val="24"/>
          <w:lang w:eastAsia="de-DE"/>
        </w:rPr>
        <w:br/>
        <w:t>Das ist auch ein Glück auf Erden;</w:t>
      </w:r>
      <w:r w:rsidRPr="00E97F5B">
        <w:rPr>
          <w:rFonts w:eastAsia="Times New Roman"/>
          <w:szCs w:val="24"/>
          <w:lang w:eastAsia="de-DE"/>
        </w:rPr>
        <w:br/>
        <w:t>Wenn du aber müde bist,</w:t>
      </w:r>
      <w:r w:rsidRPr="00E97F5B">
        <w:rPr>
          <w:rFonts w:eastAsia="Times New Roman"/>
          <w:szCs w:val="24"/>
          <w:lang w:eastAsia="de-DE"/>
        </w:rPr>
        <w:br/>
        <w:t xml:space="preserve">Und dein Herz voll </w:t>
      </w:r>
      <w:r w:rsidR="006E6968" w:rsidRPr="00E97F5B">
        <w:rPr>
          <w:rFonts w:eastAsia="Times New Roman"/>
          <w:szCs w:val="24"/>
          <w:lang w:eastAsia="de-DE"/>
        </w:rPr>
        <w:t>Wehmut</w:t>
      </w:r>
      <w:r w:rsidRPr="00E97F5B">
        <w:rPr>
          <w:rFonts w:eastAsia="Times New Roman"/>
          <w:szCs w:val="24"/>
          <w:lang w:eastAsia="de-DE"/>
        </w:rPr>
        <w:t xml:space="preserve"> ist:</w:t>
      </w:r>
    </w:p>
    <w:p w14:paraId="12CC8B36" w14:textId="3F4935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Dann ist ein ganz leichter Ra</w:t>
      </w:r>
      <w:r w:rsidR="006E6968">
        <w:rPr>
          <w:rFonts w:eastAsia="Times New Roman"/>
          <w:szCs w:val="24"/>
          <w:lang w:eastAsia="de-DE"/>
        </w:rPr>
        <w:t>t</w:t>
      </w:r>
      <w:r w:rsidRPr="00E97F5B">
        <w:rPr>
          <w:rFonts w:eastAsia="Times New Roman"/>
          <w:szCs w:val="24"/>
          <w:lang w:eastAsia="de-DE"/>
        </w:rPr>
        <w:br/>
        <w:t xml:space="preserve">Es bestärket ihn die </w:t>
      </w:r>
      <w:r w:rsidR="006E6968" w:rsidRPr="00E97F5B">
        <w:rPr>
          <w:rFonts w:eastAsia="Times New Roman"/>
          <w:szCs w:val="24"/>
          <w:lang w:eastAsia="de-DE"/>
        </w:rPr>
        <w:t>Tat</w:t>
      </w:r>
      <w:r w:rsidRPr="00E97F5B">
        <w:rPr>
          <w:rFonts w:eastAsia="Times New Roman"/>
          <w:szCs w:val="24"/>
          <w:lang w:eastAsia="de-DE"/>
        </w:rPr>
        <w:t>:</w:t>
      </w:r>
      <w:r w:rsidRPr="00E97F5B">
        <w:rPr>
          <w:rFonts w:eastAsia="Times New Roman"/>
          <w:szCs w:val="24"/>
          <w:lang w:eastAsia="de-DE"/>
        </w:rPr>
        <w:br/>
        <w:t>Man geht und fällt Ihm zu Füßen,</w:t>
      </w:r>
      <w:r w:rsidRPr="00E97F5B">
        <w:rPr>
          <w:rFonts w:eastAsia="Times New Roman"/>
          <w:szCs w:val="24"/>
          <w:lang w:eastAsia="de-DE"/>
        </w:rPr>
        <w:br/>
        <w:t xml:space="preserve">Und sagt Nichts von </w:t>
      </w:r>
      <w:r w:rsidR="006E6968">
        <w:rPr>
          <w:rFonts w:eastAsia="Times New Roman"/>
          <w:szCs w:val="24"/>
          <w:lang w:eastAsia="de-DE"/>
        </w:rPr>
        <w:t>T</w:t>
      </w:r>
      <w:r w:rsidRPr="00E97F5B">
        <w:rPr>
          <w:rFonts w:eastAsia="Times New Roman"/>
          <w:szCs w:val="24"/>
          <w:lang w:eastAsia="de-DE"/>
        </w:rPr>
        <w:t>un noch Büßen,</w:t>
      </w:r>
      <w:r w:rsidRPr="00E97F5B">
        <w:rPr>
          <w:rFonts w:eastAsia="Times New Roman"/>
          <w:szCs w:val="24"/>
          <w:lang w:eastAsia="de-DE"/>
        </w:rPr>
        <w:br/>
        <w:t>Sondern spricht zum Menschensohn:</w:t>
      </w:r>
      <w:r w:rsidRPr="00E97F5B">
        <w:rPr>
          <w:rFonts w:eastAsia="Times New Roman"/>
          <w:szCs w:val="24"/>
          <w:lang w:eastAsia="de-DE"/>
        </w:rPr>
        <w:br/>
        <w:t>„Jesu! bin ich nicht Dein Lohn?</w:t>
      </w:r>
    </w:p>
    <w:p w14:paraId="4C055375" w14:textId="23EE07E8"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Hast Du etwa mich allein</w:t>
      </w:r>
      <w:r w:rsidRPr="00E97F5B">
        <w:rPr>
          <w:rFonts w:eastAsia="Times New Roman"/>
          <w:szCs w:val="24"/>
          <w:lang w:eastAsia="de-DE"/>
        </w:rPr>
        <w:br/>
        <w:t>Nicht erkauft, um Dein zu sein?</w:t>
      </w:r>
      <w:r w:rsidRPr="00E97F5B">
        <w:rPr>
          <w:rFonts w:eastAsia="Times New Roman"/>
          <w:szCs w:val="24"/>
          <w:lang w:eastAsia="de-DE"/>
        </w:rPr>
        <w:br/>
        <w:t>Da Dir Deine Müh‘ und Fronen</w:t>
      </w:r>
      <w:r w:rsidRPr="00E97F5B">
        <w:rPr>
          <w:rFonts w:eastAsia="Times New Roman"/>
          <w:szCs w:val="24"/>
          <w:lang w:eastAsia="de-DE"/>
        </w:rPr>
        <w:br/>
        <w:t>Ein unzählbar Heer soll lohnen,</w:t>
      </w:r>
      <w:r w:rsidRPr="00E97F5B">
        <w:rPr>
          <w:rFonts w:eastAsia="Times New Roman"/>
          <w:szCs w:val="24"/>
          <w:lang w:eastAsia="de-DE"/>
        </w:rPr>
        <w:br/>
        <w:t>Würdest Du doch meiner froh,</w:t>
      </w:r>
      <w:r w:rsidRPr="00E97F5B">
        <w:rPr>
          <w:rFonts w:eastAsia="Times New Roman"/>
          <w:szCs w:val="24"/>
          <w:lang w:eastAsia="de-DE"/>
        </w:rPr>
        <w:br/>
        <w:t>Und ich Deiner ebenso!</w:t>
      </w:r>
    </w:p>
    <w:p w14:paraId="035F9C3B"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Kommt mir etwa in den Sinn:</w:t>
      </w:r>
      <w:r w:rsidRPr="00E97F5B">
        <w:rPr>
          <w:rFonts w:eastAsia="Times New Roman"/>
          <w:szCs w:val="24"/>
          <w:lang w:eastAsia="de-DE"/>
        </w:rPr>
        <w:br/>
        <w:t>Ob ich auch in Gnaden bin?</w:t>
      </w:r>
      <w:r w:rsidRPr="00E97F5B">
        <w:rPr>
          <w:rFonts w:eastAsia="Times New Roman"/>
          <w:szCs w:val="24"/>
          <w:lang w:eastAsia="de-DE"/>
        </w:rPr>
        <w:br/>
        <w:t>So gedenk‘ ich an die Züge</w:t>
      </w:r>
      <w:r w:rsidRPr="00E97F5B">
        <w:rPr>
          <w:rFonts w:eastAsia="Times New Roman"/>
          <w:szCs w:val="24"/>
          <w:lang w:eastAsia="de-DE"/>
        </w:rPr>
        <w:br/>
        <w:t>Deines Vaters, seit der Wiege,</w:t>
      </w:r>
      <w:r w:rsidRPr="00E97F5B">
        <w:rPr>
          <w:rFonts w:eastAsia="Times New Roman"/>
          <w:szCs w:val="24"/>
          <w:lang w:eastAsia="de-DE"/>
        </w:rPr>
        <w:br/>
        <w:t>Und daneben denke ich:</w:t>
      </w:r>
      <w:r w:rsidRPr="00E97F5B">
        <w:rPr>
          <w:rFonts w:eastAsia="Times New Roman"/>
          <w:szCs w:val="24"/>
          <w:lang w:eastAsia="de-DE"/>
        </w:rPr>
        <w:br/>
        <w:t>Willst Du, Jesu! richte mich!“</w:t>
      </w:r>
    </w:p>
    <w:p w14:paraId="05F9260E" w14:textId="216949F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Amen hat die Weise nicht,</w:t>
      </w:r>
      <w:r>
        <w:rPr>
          <w:rStyle w:val="Funotenzeichen"/>
          <w:rFonts w:eastAsia="Times New Roman"/>
          <w:szCs w:val="24"/>
          <w:lang w:eastAsia="de-DE"/>
        </w:rPr>
        <w:footnoteReference w:id="20"/>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Er sich so widerspricht;</w:t>
      </w:r>
      <w:r w:rsidRPr="00E97F5B">
        <w:rPr>
          <w:rFonts w:eastAsia="Times New Roman"/>
          <w:szCs w:val="24"/>
          <w:lang w:eastAsia="de-DE"/>
        </w:rPr>
        <w:br/>
        <w:t>Er, die Stirn voll Freudenöle,</w:t>
      </w:r>
      <w:r w:rsidRPr="00E97F5B">
        <w:rPr>
          <w:rFonts w:eastAsia="Times New Roman"/>
          <w:szCs w:val="24"/>
          <w:lang w:eastAsia="de-DE"/>
        </w:rPr>
        <w:br/>
        <w:t>Spricht: „Ich richte keine Seele!“.</w:t>
      </w:r>
      <w:r w:rsidRPr="00E97F5B">
        <w:rPr>
          <w:rFonts w:eastAsia="Times New Roman"/>
          <w:szCs w:val="24"/>
          <w:lang w:eastAsia="de-DE"/>
        </w:rPr>
        <w:br/>
        <w:t xml:space="preserve">Das </w:t>
      </w:r>
      <w:r w:rsidR="00360E4E" w:rsidRPr="00E97F5B">
        <w:rPr>
          <w:rFonts w:eastAsia="Times New Roman"/>
          <w:szCs w:val="24"/>
          <w:lang w:eastAsia="de-DE"/>
        </w:rPr>
        <w:t>muss</w:t>
      </w:r>
      <w:r w:rsidRPr="00E97F5B">
        <w:rPr>
          <w:rFonts w:eastAsia="Times New Roman"/>
          <w:szCs w:val="24"/>
          <w:lang w:eastAsia="de-DE"/>
        </w:rPr>
        <w:t>, trotz dem Augenschein,</w:t>
      </w:r>
      <w:r w:rsidRPr="00E97F5B">
        <w:rPr>
          <w:rFonts w:eastAsia="Times New Roman"/>
          <w:szCs w:val="24"/>
          <w:lang w:eastAsia="de-DE"/>
        </w:rPr>
        <w:br/>
        <w:t xml:space="preserve">Eine </w:t>
      </w:r>
      <w:proofErr w:type="spellStart"/>
      <w:r w:rsidRPr="00E97F5B">
        <w:rPr>
          <w:rFonts w:eastAsia="Times New Roman"/>
          <w:szCs w:val="24"/>
          <w:lang w:eastAsia="de-DE"/>
        </w:rPr>
        <w:t>ew’ge</w:t>
      </w:r>
      <w:proofErr w:type="spellEnd"/>
      <w:r w:rsidRPr="00E97F5B">
        <w:rPr>
          <w:rFonts w:eastAsia="Times New Roman"/>
          <w:szCs w:val="24"/>
          <w:lang w:eastAsia="de-DE"/>
        </w:rPr>
        <w:t xml:space="preserve"> Wahrheit sein!</w:t>
      </w:r>
    </w:p>
    <w:p w14:paraId="4235976A" w14:textId="77F0DC7F"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Aber wie kommt man dazu,</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man in der Gnade ruh‘?</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man nicht nur nicht verderbe,</w:t>
      </w:r>
      <w:r w:rsidRPr="00E97F5B">
        <w:rPr>
          <w:rFonts w:eastAsia="Times New Roman"/>
          <w:szCs w:val="24"/>
          <w:lang w:eastAsia="de-DE"/>
        </w:rPr>
        <w:br/>
        <w:t>Sondern auch den Segen erbe?</w:t>
      </w:r>
      <w:r w:rsidRPr="00E97F5B">
        <w:rPr>
          <w:rFonts w:eastAsia="Times New Roman"/>
          <w:szCs w:val="24"/>
          <w:lang w:eastAsia="de-DE"/>
        </w:rPr>
        <w:br/>
        <w:t>Das erfordert zweierlei:</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man arm und sündig sei.</w:t>
      </w:r>
    </w:p>
    <w:p w14:paraId="1CFE9D6B" w14:textId="36A9BE64"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Arm, das heißt: man </w:t>
      </w:r>
      <w:proofErr w:type="spellStart"/>
      <w:r w:rsidRPr="00E97F5B">
        <w:rPr>
          <w:rFonts w:eastAsia="Times New Roman"/>
          <w:szCs w:val="24"/>
          <w:lang w:eastAsia="de-DE"/>
        </w:rPr>
        <w:t>siehet</w:t>
      </w:r>
      <w:proofErr w:type="spellEnd"/>
      <w:r w:rsidRPr="00E97F5B">
        <w:rPr>
          <w:rFonts w:eastAsia="Times New Roman"/>
          <w:szCs w:val="24"/>
          <w:lang w:eastAsia="de-DE"/>
        </w:rPr>
        <w:t xml:space="preserve"> sich</w:t>
      </w:r>
      <w:r w:rsidRPr="00E97F5B">
        <w:rPr>
          <w:rFonts w:eastAsia="Times New Roman"/>
          <w:szCs w:val="24"/>
          <w:lang w:eastAsia="de-DE"/>
        </w:rPr>
        <w:br/>
        <w:t>Elend, blind und jämmerlich,</w:t>
      </w:r>
      <w:r w:rsidRPr="00E97F5B">
        <w:rPr>
          <w:rFonts w:eastAsia="Times New Roman"/>
          <w:szCs w:val="24"/>
          <w:lang w:eastAsia="de-DE"/>
        </w:rPr>
        <w:br/>
        <w:t>Und weiß nun an keiner Ecke,</w:t>
      </w:r>
      <w:r w:rsidRPr="00E97F5B">
        <w:rPr>
          <w:rFonts w:eastAsia="Times New Roman"/>
          <w:szCs w:val="24"/>
          <w:lang w:eastAsia="de-DE"/>
        </w:rPr>
        <w:br/>
        <w:t>Wie man seine Blöße decke;</w:t>
      </w:r>
      <w:r w:rsidRPr="00E97F5B">
        <w:rPr>
          <w:rFonts w:eastAsia="Times New Roman"/>
          <w:szCs w:val="24"/>
          <w:lang w:eastAsia="de-DE"/>
        </w:rPr>
        <w:br/>
      </w:r>
      <w:r w:rsidR="006E6968" w:rsidRPr="00E97F5B">
        <w:rPr>
          <w:rFonts w:eastAsia="Times New Roman"/>
          <w:szCs w:val="24"/>
          <w:lang w:eastAsia="de-DE"/>
        </w:rPr>
        <w:t>Armut</w:t>
      </w:r>
      <w:r w:rsidRPr="00E97F5B">
        <w:rPr>
          <w:rFonts w:eastAsia="Times New Roman"/>
          <w:szCs w:val="24"/>
          <w:lang w:eastAsia="de-DE"/>
        </w:rPr>
        <w:t xml:space="preserve"> stellt sich selber ein:</w:t>
      </w:r>
      <w:r w:rsidRPr="00E97F5B">
        <w:rPr>
          <w:rFonts w:eastAsia="Times New Roman"/>
          <w:szCs w:val="24"/>
          <w:lang w:eastAsia="de-DE"/>
        </w:rPr>
        <w:br/>
        <w:t xml:space="preserve">Doch man </w:t>
      </w:r>
      <w:r w:rsidR="00360E4E" w:rsidRPr="00E97F5B">
        <w:rPr>
          <w:rFonts w:eastAsia="Times New Roman"/>
          <w:szCs w:val="24"/>
          <w:lang w:eastAsia="de-DE"/>
        </w:rPr>
        <w:t>muss</w:t>
      </w:r>
      <w:r w:rsidRPr="00E97F5B">
        <w:rPr>
          <w:rFonts w:eastAsia="Times New Roman"/>
          <w:szCs w:val="24"/>
          <w:lang w:eastAsia="de-DE"/>
        </w:rPr>
        <w:t xml:space="preserve"> auch Sünder sein.</w:t>
      </w:r>
    </w:p>
    <w:p w14:paraId="6EE9D887" w14:textId="493D1C7E"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Liebe Seelen, sucht’s nicht weit!</w:t>
      </w:r>
      <w:r w:rsidRPr="00E97F5B">
        <w:rPr>
          <w:rFonts w:eastAsia="Times New Roman"/>
          <w:szCs w:val="24"/>
          <w:lang w:eastAsia="de-DE"/>
        </w:rPr>
        <w:br/>
        <w:t xml:space="preserve">Eure </w:t>
      </w:r>
      <w:proofErr w:type="spellStart"/>
      <w:r w:rsidRPr="00E97F5B">
        <w:rPr>
          <w:rFonts w:eastAsia="Times New Roman"/>
          <w:szCs w:val="24"/>
          <w:lang w:eastAsia="de-DE"/>
        </w:rPr>
        <w:t>Kält</w:t>
      </w:r>
      <w:proofErr w:type="spellEnd"/>
      <w:r w:rsidRPr="00E97F5B">
        <w:rPr>
          <w:rFonts w:eastAsia="Times New Roman"/>
          <w:szCs w:val="24"/>
          <w:lang w:eastAsia="de-DE"/>
        </w:rPr>
        <w:t xml:space="preserve">‘ und </w:t>
      </w:r>
      <w:proofErr w:type="spellStart"/>
      <w:r w:rsidRPr="00E97F5B">
        <w:rPr>
          <w:rFonts w:eastAsia="Times New Roman"/>
          <w:szCs w:val="24"/>
          <w:lang w:eastAsia="de-DE"/>
        </w:rPr>
        <w:t>Fremdigkeit</w:t>
      </w:r>
      <w:proofErr w:type="spellEnd"/>
      <w:r w:rsidRPr="00E97F5B">
        <w:rPr>
          <w:rFonts w:eastAsia="Times New Roman"/>
          <w:szCs w:val="24"/>
          <w:lang w:eastAsia="de-DE"/>
        </w:rPr>
        <w:br/>
        <w:t>Gegen Jesum seit der Jugend</w:t>
      </w:r>
      <w:r w:rsidRPr="00E97F5B">
        <w:rPr>
          <w:rFonts w:eastAsia="Times New Roman"/>
          <w:szCs w:val="24"/>
          <w:lang w:eastAsia="de-DE"/>
        </w:rPr>
        <w:br/>
        <w:t>Macht den Strich durch eure Tugend!</w:t>
      </w:r>
      <w:r w:rsidRPr="00E97F5B">
        <w:rPr>
          <w:rFonts w:eastAsia="Times New Roman"/>
          <w:szCs w:val="24"/>
          <w:lang w:eastAsia="de-DE"/>
        </w:rPr>
        <w:br/>
        <w:t>Fühlt doch eure Dürftigkeit,</w:t>
      </w:r>
      <w:r w:rsidRPr="00E97F5B">
        <w:rPr>
          <w:rFonts w:eastAsia="Times New Roman"/>
          <w:szCs w:val="24"/>
          <w:lang w:eastAsia="de-DE"/>
        </w:rPr>
        <w:br/>
        <w:t xml:space="preserve">Und seht, </w:t>
      </w:r>
      <w:r w:rsidR="00360E4E" w:rsidRPr="00E97F5B">
        <w:rPr>
          <w:rFonts w:eastAsia="Times New Roman"/>
          <w:szCs w:val="24"/>
          <w:lang w:eastAsia="de-DE"/>
        </w:rPr>
        <w:t>dass</w:t>
      </w:r>
      <w:r w:rsidRPr="00E97F5B">
        <w:rPr>
          <w:rFonts w:eastAsia="Times New Roman"/>
          <w:szCs w:val="24"/>
          <w:lang w:eastAsia="de-DE"/>
        </w:rPr>
        <w:t xml:space="preserve"> ihr Sünder seid!</w:t>
      </w:r>
    </w:p>
    <w:p w14:paraId="1C2497E6" w14:textId="074623B0"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König Jesu! das ist wahr,</w:t>
      </w:r>
      <w:r w:rsidRPr="00E97F5B">
        <w:rPr>
          <w:rFonts w:eastAsia="Times New Roman"/>
          <w:szCs w:val="24"/>
          <w:lang w:eastAsia="de-DE"/>
        </w:rPr>
        <w:br/>
        <w:t>Alles das ist sonnenklar;</w:t>
      </w:r>
      <w:r w:rsidRPr="00E97F5B">
        <w:rPr>
          <w:rFonts w:eastAsia="Times New Roman"/>
          <w:szCs w:val="24"/>
          <w:lang w:eastAsia="de-DE"/>
        </w:rPr>
        <w:br/>
        <w:t>Eines fehlet Deiner Taube,</w:t>
      </w:r>
      <w:r w:rsidRPr="00E97F5B">
        <w:rPr>
          <w:rFonts w:eastAsia="Times New Roman"/>
          <w:szCs w:val="24"/>
          <w:lang w:eastAsia="de-DE"/>
        </w:rPr>
        <w:br/>
        <w:t>Nur das einzige Wörtlein: Glaube!</w:t>
      </w:r>
      <w:r w:rsidRPr="00E97F5B">
        <w:rPr>
          <w:rFonts w:eastAsia="Times New Roman"/>
          <w:szCs w:val="24"/>
          <w:lang w:eastAsia="de-DE"/>
        </w:rPr>
        <w:br/>
        <w:t>Ohne das kriegt Niemand Ruh,</w:t>
      </w:r>
      <w:r w:rsidRPr="00E97F5B">
        <w:rPr>
          <w:rFonts w:eastAsia="Times New Roman"/>
          <w:szCs w:val="24"/>
          <w:lang w:eastAsia="de-DE"/>
        </w:rPr>
        <w:br/>
        <w:t xml:space="preserve">Und wer </w:t>
      </w:r>
      <w:r w:rsidR="006E6968" w:rsidRPr="00E97F5B">
        <w:rPr>
          <w:rFonts w:eastAsia="Times New Roman"/>
          <w:szCs w:val="24"/>
          <w:lang w:eastAsia="de-DE"/>
        </w:rPr>
        <w:t>teilt</w:t>
      </w:r>
      <w:r w:rsidRPr="00E97F5B">
        <w:rPr>
          <w:rFonts w:eastAsia="Times New Roman"/>
          <w:szCs w:val="24"/>
          <w:lang w:eastAsia="de-DE"/>
        </w:rPr>
        <w:t xml:space="preserve"> es aus, als Du?</w:t>
      </w:r>
    </w:p>
    <w:p w14:paraId="42E418EA" w14:textId="14AE2D3A"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Nun, ich weiß: mein arm Gebet</w:t>
      </w:r>
      <w:r w:rsidRPr="00E97F5B">
        <w:rPr>
          <w:rFonts w:eastAsia="Times New Roman"/>
          <w:szCs w:val="24"/>
          <w:lang w:eastAsia="de-DE"/>
        </w:rPr>
        <w:br/>
        <w:t>Wird vom Heiland nicht verschmäht.</w:t>
      </w:r>
      <w:r w:rsidRPr="00E97F5B">
        <w:rPr>
          <w:rFonts w:eastAsia="Times New Roman"/>
          <w:szCs w:val="24"/>
          <w:lang w:eastAsia="de-DE"/>
        </w:rPr>
        <w:br/>
        <w:t xml:space="preserve">Seine </w:t>
      </w:r>
      <w:r w:rsidR="006E6968" w:rsidRPr="00E97F5B">
        <w:rPr>
          <w:rFonts w:eastAsia="Times New Roman"/>
          <w:szCs w:val="24"/>
          <w:lang w:eastAsia="de-DE"/>
        </w:rPr>
        <w:t>Armut</w:t>
      </w:r>
      <w:r w:rsidRPr="00E97F5B">
        <w:rPr>
          <w:rFonts w:eastAsia="Times New Roman"/>
          <w:szCs w:val="24"/>
          <w:lang w:eastAsia="de-DE"/>
        </w:rPr>
        <w:t xml:space="preserve">, seine </w:t>
      </w:r>
      <w:r w:rsidR="00360E4E" w:rsidRPr="00E97F5B">
        <w:rPr>
          <w:rFonts w:eastAsia="Times New Roman"/>
          <w:szCs w:val="24"/>
          <w:lang w:eastAsia="de-DE"/>
        </w:rPr>
        <w:t>Tränen</w:t>
      </w:r>
      <w:r w:rsidRPr="00E97F5B">
        <w:rPr>
          <w:rFonts w:eastAsia="Times New Roman"/>
          <w:szCs w:val="24"/>
          <w:lang w:eastAsia="de-DE"/>
        </w:rPr>
        <w:br/>
        <w:t>Helfen auch dem stillsten Sehnen.</w:t>
      </w:r>
      <w:r w:rsidRPr="00E97F5B">
        <w:rPr>
          <w:rFonts w:eastAsia="Times New Roman"/>
          <w:szCs w:val="24"/>
          <w:lang w:eastAsia="de-DE"/>
        </w:rPr>
        <w:br/>
        <w:t xml:space="preserve">Ich will kindlich weinen </w:t>
      </w:r>
      <w:proofErr w:type="spellStart"/>
      <w:r w:rsidRPr="00E97F5B">
        <w:rPr>
          <w:rFonts w:eastAsia="Times New Roman"/>
          <w:szCs w:val="24"/>
          <w:lang w:eastAsia="de-DE"/>
        </w:rPr>
        <w:t>geh’n</w:t>
      </w:r>
      <w:proofErr w:type="spellEnd"/>
      <w:r w:rsidRPr="00E97F5B">
        <w:rPr>
          <w:rFonts w:eastAsia="Times New Roman"/>
          <w:szCs w:val="24"/>
          <w:lang w:eastAsia="de-DE"/>
        </w:rPr>
        <w:t>,</w:t>
      </w:r>
      <w:r w:rsidRPr="00E97F5B">
        <w:rPr>
          <w:rFonts w:eastAsia="Times New Roman"/>
          <w:szCs w:val="24"/>
          <w:lang w:eastAsia="de-DE"/>
        </w:rPr>
        <w:br/>
        <w:t xml:space="preserve">Bis mir ewig wohl </w:t>
      </w:r>
      <w:proofErr w:type="spellStart"/>
      <w:r w:rsidRPr="00E97F5B">
        <w:rPr>
          <w:rFonts w:eastAsia="Times New Roman"/>
          <w:szCs w:val="24"/>
          <w:lang w:eastAsia="de-DE"/>
        </w:rPr>
        <w:t>gescheh’n</w:t>
      </w:r>
      <w:proofErr w:type="spellEnd"/>
      <w:r w:rsidRPr="00E97F5B">
        <w:rPr>
          <w:rFonts w:eastAsia="Times New Roman"/>
          <w:szCs w:val="24"/>
          <w:lang w:eastAsia="de-DE"/>
        </w:rPr>
        <w:t>.</w:t>
      </w:r>
    </w:p>
    <w:p w14:paraId="439C91FD" w14:textId="77777777" w:rsidR="007216F1" w:rsidRPr="00E97F5B" w:rsidRDefault="007216F1" w:rsidP="007216F1">
      <w:pPr>
        <w:spacing w:before="100" w:beforeAutospacing="1" w:after="100" w:afterAutospacing="1" w:line="240" w:lineRule="auto"/>
        <w:rPr>
          <w:rFonts w:eastAsia="Times New Roman"/>
          <w:i/>
          <w:szCs w:val="24"/>
          <w:lang w:eastAsia="de-DE"/>
        </w:rPr>
      </w:pPr>
      <w:r w:rsidRPr="00E97F5B">
        <w:rPr>
          <w:rFonts w:eastAsia="Times New Roman"/>
          <w:i/>
          <w:szCs w:val="24"/>
          <w:lang w:eastAsia="de-DE"/>
        </w:rPr>
        <w:t>(In Berlin 1738 seiner Mutter gedichtet.)</w:t>
      </w:r>
    </w:p>
    <w:p w14:paraId="610E8CDA" w14:textId="77777777" w:rsidR="007216F1" w:rsidRDefault="007216F1" w:rsidP="007216F1">
      <w:pPr>
        <w:pStyle w:val="berschrift1"/>
      </w:pPr>
      <w:r w:rsidRPr="00E97F5B">
        <w:t xml:space="preserve">Wem wollen wir, so lang‘ wir leben, </w:t>
      </w:r>
      <w:proofErr w:type="spellStart"/>
      <w:r w:rsidRPr="00E97F5B">
        <w:t>gläuben</w:t>
      </w:r>
      <w:proofErr w:type="spellEnd"/>
      <w:r w:rsidRPr="00E97F5B">
        <w:t>?</w:t>
      </w:r>
    </w:p>
    <w:p w14:paraId="063E7438"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Wem wollen wir, so lang‘ wir leben, </w:t>
      </w:r>
      <w:proofErr w:type="spellStart"/>
      <w:r w:rsidRPr="00E97F5B">
        <w:rPr>
          <w:rFonts w:eastAsia="Times New Roman"/>
          <w:szCs w:val="24"/>
          <w:lang w:eastAsia="de-DE"/>
        </w:rPr>
        <w:t>gläuben</w:t>
      </w:r>
      <w:proofErr w:type="spellEnd"/>
      <w:r w:rsidRPr="00E97F5B">
        <w:rPr>
          <w:rFonts w:eastAsia="Times New Roman"/>
          <w:szCs w:val="24"/>
          <w:lang w:eastAsia="de-DE"/>
        </w:rPr>
        <w:t>?</w:t>
      </w:r>
      <w:r w:rsidRPr="00E97F5B">
        <w:rPr>
          <w:rFonts w:eastAsia="Times New Roman"/>
          <w:szCs w:val="24"/>
          <w:lang w:eastAsia="de-DE"/>
        </w:rPr>
        <w:br/>
        <w:t xml:space="preserve">Bei wessen Lehre nun und ewig bleiben? </w:t>
      </w:r>
    </w:p>
    <w:p w14:paraId="24FD46D6"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Wem, Seele, sollst du Hut und Wache halten?</w:t>
      </w:r>
      <w:r w:rsidRPr="00E97F5B">
        <w:rPr>
          <w:rFonts w:eastAsia="Times New Roman"/>
          <w:szCs w:val="24"/>
          <w:lang w:eastAsia="de-DE"/>
        </w:rPr>
        <w:br/>
        <w:t>Dem Gott allein der vierundzwanzig Alten</w:t>
      </w:r>
      <w:r>
        <w:rPr>
          <w:rStyle w:val="Funotenzeichen"/>
          <w:rFonts w:eastAsia="Times New Roman"/>
          <w:szCs w:val="24"/>
          <w:lang w:eastAsia="de-DE"/>
        </w:rPr>
        <w:footnoteReference w:id="21"/>
      </w:r>
      <w:r w:rsidRPr="00E97F5B">
        <w:rPr>
          <w:rFonts w:eastAsia="Times New Roman"/>
          <w:szCs w:val="24"/>
          <w:lang w:eastAsia="de-DE"/>
        </w:rPr>
        <w:t>;</w:t>
      </w:r>
    </w:p>
    <w:p w14:paraId="239345F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Dem Gott und HErrn, in dessen </w:t>
      </w:r>
      <w:proofErr w:type="spellStart"/>
      <w:r w:rsidRPr="00E97F5B">
        <w:rPr>
          <w:rFonts w:eastAsia="Times New Roman"/>
          <w:szCs w:val="24"/>
          <w:lang w:eastAsia="de-DE"/>
        </w:rPr>
        <w:t>heil’gen</w:t>
      </w:r>
      <w:proofErr w:type="spellEnd"/>
      <w:r w:rsidRPr="00E97F5B">
        <w:rPr>
          <w:rFonts w:eastAsia="Times New Roman"/>
          <w:szCs w:val="24"/>
          <w:lang w:eastAsia="de-DE"/>
        </w:rPr>
        <w:t xml:space="preserve"> Wunden</w:t>
      </w:r>
      <w:r w:rsidRPr="00E97F5B">
        <w:rPr>
          <w:rFonts w:eastAsia="Times New Roman"/>
          <w:szCs w:val="24"/>
          <w:lang w:eastAsia="de-DE"/>
        </w:rPr>
        <w:br/>
        <w:t>Die Thomaschristen all‘ ihr Heil gefunden;</w:t>
      </w:r>
      <w:r>
        <w:rPr>
          <w:rStyle w:val="Funotenzeichen"/>
          <w:rFonts w:eastAsia="Times New Roman"/>
          <w:szCs w:val="24"/>
          <w:lang w:eastAsia="de-DE"/>
        </w:rPr>
        <w:footnoteReference w:id="22"/>
      </w:r>
      <w:r w:rsidRPr="00E97F5B">
        <w:rPr>
          <w:rFonts w:eastAsia="Times New Roman"/>
          <w:szCs w:val="24"/>
          <w:lang w:eastAsia="de-DE"/>
        </w:rPr>
        <w:t xml:space="preserve"> </w:t>
      </w:r>
    </w:p>
    <w:p w14:paraId="63EF5CA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Dem Meister, welchem, als Er ihn erleuchtet,</w:t>
      </w:r>
      <w:r w:rsidRPr="00E97F5B">
        <w:rPr>
          <w:rFonts w:eastAsia="Times New Roman"/>
          <w:szCs w:val="24"/>
          <w:lang w:eastAsia="de-DE"/>
        </w:rPr>
        <w:br/>
        <w:t xml:space="preserve">Nathanael sein ganzes Herz gebeichtet; </w:t>
      </w:r>
    </w:p>
    <w:p w14:paraId="70C38481"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Dem Gottessohn, den jener </w:t>
      </w:r>
      <w:proofErr w:type="spellStart"/>
      <w:r w:rsidRPr="00E97F5B">
        <w:rPr>
          <w:rFonts w:eastAsia="Times New Roman"/>
          <w:szCs w:val="24"/>
          <w:lang w:eastAsia="de-DE"/>
        </w:rPr>
        <w:t>Felsprophete</w:t>
      </w:r>
      <w:proofErr w:type="spellEnd"/>
      <w:r w:rsidRPr="00E97F5B">
        <w:rPr>
          <w:rFonts w:eastAsia="Times New Roman"/>
          <w:szCs w:val="24"/>
          <w:lang w:eastAsia="de-DE"/>
        </w:rPr>
        <w:t>,</w:t>
      </w:r>
      <w:r>
        <w:rPr>
          <w:rStyle w:val="Funotenzeichen"/>
          <w:rFonts w:eastAsia="Times New Roman"/>
          <w:szCs w:val="24"/>
          <w:lang w:eastAsia="de-DE"/>
        </w:rPr>
        <w:footnoteReference w:id="23"/>
      </w:r>
      <w:r w:rsidRPr="00E97F5B">
        <w:rPr>
          <w:rFonts w:eastAsia="Times New Roman"/>
          <w:szCs w:val="24"/>
          <w:lang w:eastAsia="de-DE"/>
        </w:rPr>
        <w:br/>
        <w:t xml:space="preserve">Von Gott gelehrt, als Gottes Sohn erhöhte; </w:t>
      </w:r>
    </w:p>
    <w:p w14:paraId="17BF4E63" w14:textId="7BB1B0F9"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Dem Seher, der den Jüngern durch Sein Lehren</w:t>
      </w:r>
      <w:r w:rsidRPr="00E97F5B">
        <w:rPr>
          <w:rFonts w:eastAsia="Times New Roman"/>
          <w:szCs w:val="24"/>
          <w:lang w:eastAsia="de-DE"/>
        </w:rPr>
        <w:br/>
      </w:r>
      <w:r w:rsidR="00360E4E" w:rsidRPr="00E97F5B">
        <w:rPr>
          <w:rFonts w:eastAsia="Times New Roman"/>
          <w:szCs w:val="24"/>
          <w:lang w:eastAsia="de-DE"/>
        </w:rPr>
        <w:t>Dass</w:t>
      </w:r>
      <w:r w:rsidRPr="00E97F5B">
        <w:rPr>
          <w:rFonts w:eastAsia="Times New Roman"/>
          <w:szCs w:val="24"/>
          <w:lang w:eastAsia="de-DE"/>
        </w:rPr>
        <w:t xml:space="preserve"> Herz im Leibe wusste umzukehren, </w:t>
      </w:r>
    </w:p>
    <w:p w14:paraId="212EF9D1" w14:textId="5A36DDA6" w:rsidR="007216F1" w:rsidRPr="00E97F5B" w:rsidRDefault="00360E4E"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Dass</w:t>
      </w:r>
      <w:r w:rsidR="007216F1" w:rsidRPr="00E97F5B">
        <w:rPr>
          <w:rFonts w:eastAsia="Times New Roman"/>
          <w:szCs w:val="24"/>
          <w:lang w:eastAsia="de-DE"/>
        </w:rPr>
        <w:t xml:space="preserve"> es entbrannte und doch nicht verbrannte,</w:t>
      </w:r>
      <w:r w:rsidR="007216F1" w:rsidRPr="00E97F5B">
        <w:rPr>
          <w:rFonts w:eastAsia="Times New Roman"/>
          <w:szCs w:val="24"/>
          <w:lang w:eastAsia="de-DE"/>
        </w:rPr>
        <w:br/>
        <w:t xml:space="preserve">Und Ihn durch lauter Lieblichkeit erkannte. </w:t>
      </w:r>
    </w:p>
    <w:p w14:paraId="22329634"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Dem, Seele, Dem gehörst du ganz alleine,</w:t>
      </w:r>
      <w:r w:rsidRPr="00E97F5B">
        <w:rPr>
          <w:rFonts w:eastAsia="Times New Roman"/>
          <w:szCs w:val="24"/>
          <w:lang w:eastAsia="de-DE"/>
        </w:rPr>
        <w:br/>
        <w:t>O Seele, kleines Wesen, aber Seine!</w:t>
      </w:r>
    </w:p>
    <w:p w14:paraId="09B9031D" w14:textId="28D3D0B5"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So lange Der sich Nichts will nehmen lassen,</w:t>
      </w:r>
      <w:r w:rsidRPr="00E97F5B">
        <w:rPr>
          <w:rFonts w:eastAsia="Times New Roman"/>
          <w:szCs w:val="24"/>
          <w:lang w:eastAsia="de-DE"/>
        </w:rPr>
        <w:br/>
        <w:t xml:space="preserve">So lange kannst du Ihn beim Arme fassen, </w:t>
      </w:r>
    </w:p>
    <w:p w14:paraId="19B9282F"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Und kannst die ganze Welt vergehen sehen</w:t>
      </w:r>
      <w:r w:rsidRPr="00E97F5B">
        <w:rPr>
          <w:rFonts w:eastAsia="Times New Roman"/>
          <w:szCs w:val="24"/>
          <w:lang w:eastAsia="de-DE"/>
        </w:rPr>
        <w:br/>
        <w:t xml:space="preserve">Und glauben: „Mir kann doch kein Leid geschehen!“ </w:t>
      </w:r>
    </w:p>
    <w:p w14:paraId="6F4752D6" w14:textId="77777777" w:rsidR="007216F1" w:rsidRDefault="007216F1" w:rsidP="007216F1">
      <w:pPr>
        <w:pStyle w:val="berschrift1"/>
      </w:pPr>
      <w:r w:rsidRPr="00E97F5B">
        <w:t xml:space="preserve">Wer Dein </w:t>
      </w:r>
      <w:proofErr w:type="spellStart"/>
      <w:r w:rsidRPr="00E97F5B">
        <w:t>Porträte</w:t>
      </w:r>
      <w:proofErr w:type="spellEnd"/>
    </w:p>
    <w:p w14:paraId="1E41CBB0"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 xml:space="preserve">Wer Dein </w:t>
      </w:r>
      <w:proofErr w:type="spellStart"/>
      <w:r w:rsidRPr="00E97F5B">
        <w:rPr>
          <w:rFonts w:eastAsia="Times New Roman"/>
          <w:szCs w:val="24"/>
          <w:lang w:eastAsia="de-DE"/>
        </w:rPr>
        <w:t>Porträte</w:t>
      </w:r>
      <w:proofErr w:type="spellEnd"/>
      <w:r w:rsidRPr="00E97F5B">
        <w:rPr>
          <w:rFonts w:eastAsia="Times New Roman"/>
          <w:szCs w:val="24"/>
          <w:lang w:eastAsia="de-DE"/>
        </w:rPr>
        <w:br/>
        <w:t>Gesehen hätte,</w:t>
      </w:r>
      <w:r w:rsidRPr="00E97F5B">
        <w:rPr>
          <w:rFonts w:eastAsia="Times New Roman"/>
          <w:szCs w:val="24"/>
          <w:lang w:eastAsia="de-DE"/>
        </w:rPr>
        <w:br/>
        <w:t>Und wer recht wüsste,</w:t>
      </w:r>
      <w:r w:rsidRPr="00E97F5B">
        <w:rPr>
          <w:rFonts w:eastAsia="Times New Roman"/>
          <w:szCs w:val="24"/>
          <w:lang w:eastAsia="de-DE"/>
        </w:rPr>
        <w:br/>
        <w:t>O Jesu Christe!</w:t>
      </w:r>
      <w:r w:rsidRPr="00E97F5B">
        <w:rPr>
          <w:rFonts w:eastAsia="Times New Roman"/>
          <w:szCs w:val="24"/>
          <w:lang w:eastAsia="de-DE"/>
        </w:rPr>
        <w:br/>
        <w:t>Wie Du auf Erden</w:t>
      </w:r>
      <w:r w:rsidRPr="00E97F5B">
        <w:rPr>
          <w:rFonts w:eastAsia="Times New Roman"/>
          <w:szCs w:val="24"/>
          <w:lang w:eastAsia="de-DE"/>
        </w:rPr>
        <w:br/>
        <w:t>Warst an Gebärden,</w:t>
      </w:r>
      <w:r w:rsidRPr="00E97F5B">
        <w:rPr>
          <w:rFonts w:eastAsia="Times New Roman"/>
          <w:szCs w:val="24"/>
          <w:lang w:eastAsia="de-DE"/>
        </w:rPr>
        <w:br/>
        <w:t>Der bliebe stehen,</w:t>
      </w:r>
      <w:r w:rsidRPr="00E97F5B">
        <w:rPr>
          <w:rFonts w:eastAsia="Times New Roman"/>
          <w:szCs w:val="24"/>
          <w:lang w:eastAsia="de-DE"/>
        </w:rPr>
        <w:br/>
        <w:t xml:space="preserve">Wollt Nichts mehr sehen. </w:t>
      </w:r>
    </w:p>
    <w:p w14:paraId="5D2FE0C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Doch ach, ich bleibe</w:t>
      </w:r>
      <w:r w:rsidRPr="00E97F5B">
        <w:rPr>
          <w:rFonts w:eastAsia="Times New Roman"/>
          <w:szCs w:val="24"/>
          <w:lang w:eastAsia="de-DE"/>
        </w:rPr>
        <w:br/>
        <w:t>Nun noch im Leibe,</w:t>
      </w:r>
      <w:r w:rsidRPr="00E97F5B">
        <w:rPr>
          <w:rFonts w:eastAsia="Times New Roman"/>
          <w:szCs w:val="24"/>
          <w:lang w:eastAsia="de-DE"/>
        </w:rPr>
        <w:br/>
        <w:t>Und sehe Glieder,</w:t>
      </w:r>
      <w:r w:rsidRPr="00E97F5B">
        <w:rPr>
          <w:rFonts w:eastAsia="Times New Roman"/>
          <w:szCs w:val="24"/>
          <w:lang w:eastAsia="de-DE"/>
        </w:rPr>
        <w:br/>
        <w:t>Schwestern und Brüder.</w:t>
      </w:r>
      <w:r w:rsidRPr="00E97F5B">
        <w:rPr>
          <w:rFonts w:eastAsia="Times New Roman"/>
          <w:szCs w:val="24"/>
          <w:lang w:eastAsia="de-DE"/>
        </w:rPr>
        <w:br/>
        <w:t>In diesen Chören</w:t>
      </w:r>
      <w:r w:rsidRPr="00E97F5B">
        <w:rPr>
          <w:rFonts w:eastAsia="Times New Roman"/>
          <w:szCs w:val="24"/>
          <w:lang w:eastAsia="de-DE"/>
        </w:rPr>
        <w:br/>
        <w:t>Glänzt hinter Flören</w:t>
      </w:r>
      <w:r w:rsidRPr="00E97F5B">
        <w:rPr>
          <w:rFonts w:eastAsia="Times New Roman"/>
          <w:szCs w:val="24"/>
          <w:lang w:eastAsia="de-DE"/>
        </w:rPr>
        <w:br/>
        <w:t>Nicht voll im Lichte</w:t>
      </w:r>
      <w:r w:rsidRPr="00E97F5B">
        <w:rPr>
          <w:rFonts w:eastAsia="Times New Roman"/>
          <w:szCs w:val="24"/>
          <w:lang w:eastAsia="de-DE"/>
        </w:rPr>
        <w:br/>
        <w:t xml:space="preserve">Dein Angesichte. </w:t>
      </w:r>
    </w:p>
    <w:p w14:paraId="10CFE55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Des Vaters Segen,</w:t>
      </w:r>
      <w:r w:rsidRPr="00E97F5B">
        <w:rPr>
          <w:rFonts w:eastAsia="Times New Roman"/>
          <w:szCs w:val="24"/>
          <w:lang w:eastAsia="de-DE"/>
        </w:rPr>
        <w:br/>
        <w:t>Des Geistes Pflegen</w:t>
      </w:r>
      <w:r w:rsidRPr="00E97F5B">
        <w:rPr>
          <w:rFonts w:eastAsia="Times New Roman"/>
          <w:szCs w:val="24"/>
          <w:lang w:eastAsia="de-DE"/>
        </w:rPr>
        <w:br/>
      </w:r>
      <w:proofErr w:type="spellStart"/>
      <w:r w:rsidRPr="00E97F5B">
        <w:rPr>
          <w:rFonts w:eastAsia="Times New Roman"/>
          <w:szCs w:val="24"/>
          <w:lang w:eastAsia="de-DE"/>
        </w:rPr>
        <w:t>Woll</w:t>
      </w:r>
      <w:proofErr w:type="spellEnd"/>
      <w:r w:rsidRPr="00E97F5B">
        <w:rPr>
          <w:rFonts w:eastAsia="Times New Roman"/>
          <w:szCs w:val="24"/>
          <w:lang w:eastAsia="de-DE"/>
        </w:rPr>
        <w:t xml:space="preserve">‘ uns zur </w:t>
      </w:r>
      <w:proofErr w:type="spellStart"/>
      <w:r w:rsidRPr="00E97F5B">
        <w:rPr>
          <w:rFonts w:eastAsia="Times New Roman"/>
          <w:szCs w:val="24"/>
          <w:lang w:eastAsia="de-DE"/>
        </w:rPr>
        <w:t>G’nüge</w:t>
      </w:r>
      <w:proofErr w:type="spellEnd"/>
      <w:r w:rsidRPr="00E97F5B">
        <w:rPr>
          <w:rFonts w:eastAsia="Times New Roman"/>
          <w:szCs w:val="24"/>
          <w:lang w:eastAsia="de-DE"/>
        </w:rPr>
        <w:t>,</w:t>
      </w:r>
      <w:r w:rsidRPr="00E97F5B">
        <w:rPr>
          <w:rFonts w:eastAsia="Times New Roman"/>
          <w:szCs w:val="24"/>
          <w:lang w:eastAsia="de-DE"/>
        </w:rPr>
        <w:br/>
        <w:t>Lamm, Deine Züge</w:t>
      </w:r>
      <w:r w:rsidRPr="00E97F5B">
        <w:rPr>
          <w:rFonts w:eastAsia="Times New Roman"/>
          <w:szCs w:val="24"/>
          <w:lang w:eastAsia="de-DE"/>
        </w:rPr>
        <w:br/>
        <w:t>und Dein Erblassen</w:t>
      </w:r>
      <w:r w:rsidRPr="00E97F5B">
        <w:rPr>
          <w:rFonts w:eastAsia="Times New Roman"/>
          <w:szCs w:val="24"/>
          <w:lang w:eastAsia="de-DE"/>
        </w:rPr>
        <w:br/>
        <w:t>Anschauen lassen,</w:t>
      </w:r>
      <w:r w:rsidRPr="00E97F5B">
        <w:rPr>
          <w:rFonts w:eastAsia="Times New Roman"/>
          <w:szCs w:val="24"/>
          <w:lang w:eastAsia="de-DE"/>
        </w:rPr>
        <w:br/>
        <w:t>Bis wir zu Füßen</w:t>
      </w:r>
      <w:r w:rsidRPr="00E97F5B">
        <w:rPr>
          <w:rFonts w:eastAsia="Times New Roman"/>
          <w:szCs w:val="24"/>
          <w:lang w:eastAsia="de-DE"/>
        </w:rPr>
        <w:br/>
        <w:t xml:space="preserve">Einst dort Dich grüßen! </w:t>
      </w:r>
    </w:p>
    <w:p w14:paraId="129E6F1C" w14:textId="77777777" w:rsidR="007216F1" w:rsidRDefault="007216F1" w:rsidP="007216F1">
      <w:pPr>
        <w:pStyle w:val="berschrift1"/>
      </w:pPr>
      <w:r w:rsidRPr="00E97F5B">
        <w:t>Wir wünschen, dass du Fleisch und Blut</w:t>
      </w:r>
    </w:p>
    <w:p w14:paraId="63194E9A"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Wir wünschen, dass du Fleisch und Blut</w:t>
      </w:r>
      <w:r w:rsidRPr="00E97F5B">
        <w:rPr>
          <w:rFonts w:eastAsia="Times New Roman"/>
          <w:szCs w:val="24"/>
          <w:lang w:eastAsia="de-DE"/>
        </w:rPr>
        <w:br/>
        <w:t>An Jesu raues Kreuze schlügest,</w:t>
      </w:r>
      <w:r w:rsidRPr="00E97F5B">
        <w:rPr>
          <w:rFonts w:eastAsia="Times New Roman"/>
          <w:szCs w:val="24"/>
          <w:lang w:eastAsia="de-DE"/>
        </w:rPr>
        <w:br/>
        <w:t>Und dich mit keinem Tand mehr trügest:</w:t>
      </w:r>
      <w:r w:rsidRPr="00E97F5B">
        <w:rPr>
          <w:rFonts w:eastAsia="Times New Roman"/>
          <w:szCs w:val="24"/>
          <w:lang w:eastAsia="de-DE"/>
        </w:rPr>
        <w:br/>
        <w:t xml:space="preserve">So würde noch dein Ende gut. </w:t>
      </w:r>
    </w:p>
    <w:p w14:paraId="5CE94415"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Ergib dich ganz mit Leib und Seel</w:t>
      </w:r>
      <w:r w:rsidRPr="00E97F5B">
        <w:rPr>
          <w:rFonts w:eastAsia="Times New Roman"/>
          <w:szCs w:val="24"/>
          <w:lang w:eastAsia="de-DE"/>
        </w:rPr>
        <w:br/>
        <w:t>An unsern und an deinen Heiland,</w:t>
      </w:r>
      <w:r w:rsidRPr="00E97F5B">
        <w:rPr>
          <w:rFonts w:eastAsia="Times New Roman"/>
          <w:szCs w:val="24"/>
          <w:lang w:eastAsia="de-DE"/>
        </w:rPr>
        <w:br/>
        <w:t>Und träume nimmermehr wie weiland,</w:t>
      </w:r>
      <w:r w:rsidRPr="00E97F5B">
        <w:rPr>
          <w:rFonts w:eastAsia="Times New Roman"/>
          <w:szCs w:val="24"/>
          <w:lang w:eastAsia="de-DE"/>
        </w:rPr>
        <w:br/>
        <w:t xml:space="preserve">Und denk‘ an den Immanuel: </w:t>
      </w:r>
    </w:p>
    <w:p w14:paraId="7BE5C72C" w14:textId="77777777" w:rsidR="007216F1" w:rsidRPr="00E97F5B" w:rsidRDefault="007216F1" w:rsidP="007216F1">
      <w:pPr>
        <w:spacing w:before="100" w:beforeAutospacing="1" w:after="100" w:afterAutospacing="1" w:line="240" w:lineRule="auto"/>
        <w:rPr>
          <w:rFonts w:eastAsia="Times New Roman"/>
          <w:szCs w:val="24"/>
          <w:lang w:eastAsia="de-DE"/>
        </w:rPr>
      </w:pPr>
      <w:r w:rsidRPr="00E97F5B">
        <w:rPr>
          <w:rFonts w:eastAsia="Times New Roman"/>
          <w:szCs w:val="24"/>
          <w:lang w:eastAsia="de-DE"/>
        </w:rPr>
        <w:t>Damit dir, wann dein müdes Haupt</w:t>
      </w:r>
      <w:r w:rsidRPr="00E97F5B">
        <w:rPr>
          <w:rFonts w:eastAsia="Times New Roman"/>
          <w:szCs w:val="24"/>
          <w:lang w:eastAsia="de-DE"/>
        </w:rPr>
        <w:br/>
        <w:t>Einmal das letzte Kissen brauchet,</w:t>
      </w:r>
      <w:r w:rsidRPr="00E97F5B">
        <w:rPr>
          <w:rFonts w:eastAsia="Times New Roman"/>
          <w:szCs w:val="24"/>
          <w:lang w:eastAsia="de-DE"/>
        </w:rPr>
        <w:br/>
        <w:t xml:space="preserve">Und hier dein Feuer </w:t>
      </w:r>
      <w:proofErr w:type="spellStart"/>
      <w:r w:rsidRPr="00E97F5B">
        <w:rPr>
          <w:rFonts w:eastAsia="Times New Roman"/>
          <w:szCs w:val="24"/>
          <w:lang w:eastAsia="de-DE"/>
        </w:rPr>
        <w:t>ausgerauchet</w:t>
      </w:r>
      <w:proofErr w:type="spellEnd"/>
      <w:r w:rsidRPr="00E97F5B">
        <w:rPr>
          <w:rFonts w:eastAsia="Times New Roman"/>
          <w:szCs w:val="24"/>
          <w:lang w:eastAsia="de-DE"/>
        </w:rPr>
        <w:t>,</w:t>
      </w:r>
      <w:r w:rsidRPr="00E97F5B">
        <w:rPr>
          <w:rFonts w:eastAsia="Times New Roman"/>
          <w:szCs w:val="24"/>
          <w:lang w:eastAsia="de-DE"/>
        </w:rPr>
        <w:br/>
        <w:t xml:space="preserve">Sein Arm und Schoß dort </w:t>
      </w:r>
      <w:proofErr w:type="spellStart"/>
      <w:r w:rsidRPr="00E97F5B">
        <w:rPr>
          <w:rFonts w:eastAsia="Times New Roman"/>
          <w:szCs w:val="24"/>
          <w:lang w:eastAsia="de-DE"/>
        </w:rPr>
        <w:t>werd</w:t>
      </w:r>
      <w:proofErr w:type="spellEnd"/>
      <w:r w:rsidRPr="00E97F5B">
        <w:rPr>
          <w:rFonts w:eastAsia="Times New Roman"/>
          <w:szCs w:val="24"/>
          <w:lang w:eastAsia="de-DE"/>
        </w:rPr>
        <w:t xml:space="preserve">‘ erlaubt. </w:t>
      </w:r>
    </w:p>
    <w:p w14:paraId="6DF4F4B5" w14:textId="1B84947A" w:rsidR="00BD71A4" w:rsidRDefault="00BD71A4" w:rsidP="00B928DD">
      <w:pPr>
        <w:pStyle w:val="berschrift1"/>
      </w:pPr>
    </w:p>
    <w:p w14:paraId="695CC2FB" w14:textId="77777777" w:rsidR="00BD71A4" w:rsidRDefault="00BD71A4">
      <w:pPr>
        <w:spacing w:after="0" w:line="240" w:lineRule="auto"/>
        <w:rPr>
          <w:rFonts w:eastAsia="Times New Roman"/>
          <w:b/>
          <w:bCs/>
          <w:color w:val="000000"/>
          <w:kern w:val="36"/>
          <w:sz w:val="36"/>
          <w:szCs w:val="48"/>
          <w:lang w:eastAsia="de-DE"/>
        </w:rPr>
      </w:pPr>
      <w:r>
        <w:br w:type="page"/>
      </w:r>
    </w:p>
    <w:p w14:paraId="26B10182" w14:textId="77777777" w:rsidR="00D5498D" w:rsidRPr="00D5498D" w:rsidRDefault="00D5498D" w:rsidP="008E63BE">
      <w:pPr>
        <w:pStyle w:val="berschrift1"/>
      </w:pPr>
      <w:r w:rsidRPr="00D5498D">
        <w:t>Quellen:</w:t>
      </w:r>
    </w:p>
    <w:p w14:paraId="6F93A86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0EB0388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9758D67"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DBE73A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E6768D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002EE40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1EE3F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C0127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5A1BBC"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2E6E9BF" w14:textId="77777777" w:rsidR="00082307" w:rsidRDefault="00BD71A4" w:rsidP="00BD71A4">
      <w:pPr>
        <w:pStyle w:val="berschrift1"/>
      </w:pPr>
      <w:r>
        <w:t>Spendenaufruf</w:t>
      </w:r>
    </w:p>
    <w:p w14:paraId="3FA1EDD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22D7C4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605E50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B30BFC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6838D9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803B323"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0FC382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170231D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A3ED5A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7974B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23CF87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4D16C" w14:textId="77777777" w:rsidR="00E25971" w:rsidRDefault="00E25971" w:rsidP="00CA68D9">
      <w:pPr>
        <w:spacing w:after="0" w:line="240" w:lineRule="auto"/>
      </w:pPr>
      <w:r>
        <w:separator/>
      </w:r>
    </w:p>
  </w:endnote>
  <w:endnote w:type="continuationSeparator" w:id="0">
    <w:p w14:paraId="7F7C2693" w14:textId="77777777" w:rsidR="00E25971" w:rsidRDefault="00E25971"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8C076" w14:textId="77777777" w:rsidR="00E25971" w:rsidRDefault="00E25971" w:rsidP="00CA68D9">
      <w:pPr>
        <w:spacing w:after="0" w:line="240" w:lineRule="auto"/>
      </w:pPr>
      <w:r>
        <w:separator/>
      </w:r>
    </w:p>
  </w:footnote>
  <w:footnote w:type="continuationSeparator" w:id="0">
    <w:p w14:paraId="2457E99C" w14:textId="77777777" w:rsidR="00E25971" w:rsidRDefault="00E25971" w:rsidP="00CA68D9">
      <w:pPr>
        <w:spacing w:after="0" w:line="240" w:lineRule="auto"/>
      </w:pPr>
      <w:r>
        <w:continuationSeparator/>
      </w:r>
    </w:p>
  </w:footnote>
  <w:footnote w:id="1">
    <w:p w14:paraId="3916D241"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Joh. 20,27.</w:t>
      </w:r>
    </w:p>
  </w:footnote>
  <w:footnote w:id="2">
    <w:p w14:paraId="3B8CD76A" w14:textId="77777777" w:rsidR="007216F1" w:rsidRDefault="007216F1" w:rsidP="007216F1">
      <w:pPr>
        <w:pStyle w:val="Funotentext"/>
      </w:pPr>
      <w:r>
        <w:rPr>
          <w:rStyle w:val="Funotenzeichen"/>
        </w:rPr>
        <w:footnoteRef/>
      </w:r>
      <w:r>
        <w:t xml:space="preserve"> </w:t>
      </w:r>
      <w:r>
        <w:rPr>
          <w:rStyle w:val="modern-footnotes-footnotenote"/>
        </w:rPr>
        <w:t>Ursprünglicher Anfang: Ein Menschenmund an Gottesmund</w:t>
      </w:r>
    </w:p>
  </w:footnote>
  <w:footnote w:id="3">
    <w:p w14:paraId="2530C225"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Joh. 3, 15</w:t>
      </w:r>
    </w:p>
  </w:footnote>
  <w:footnote w:id="4">
    <w:p w14:paraId="5A94C79A"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Zach. 11,9</w:t>
      </w:r>
    </w:p>
  </w:footnote>
  <w:footnote w:id="5">
    <w:p w14:paraId="18BA47B3"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 xml:space="preserve">1. </w:t>
      </w:r>
      <w:r w:rsidRPr="00E97F5B">
        <w:rPr>
          <w:rFonts w:eastAsia="Times New Roman"/>
          <w:sz w:val="24"/>
          <w:szCs w:val="24"/>
          <w:lang w:eastAsia="de-DE"/>
        </w:rPr>
        <w:t>Ptr. 1,12</w:t>
      </w:r>
    </w:p>
  </w:footnote>
  <w:footnote w:id="6">
    <w:p w14:paraId="3D5D4EF5"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Eph. 3,10</w:t>
      </w:r>
    </w:p>
  </w:footnote>
  <w:footnote w:id="7">
    <w:p w14:paraId="02DDA682" w14:textId="646B71C8" w:rsidR="00360E4E" w:rsidRDefault="00360E4E">
      <w:pPr>
        <w:pStyle w:val="Funotentext"/>
      </w:pPr>
      <w:r>
        <w:rPr>
          <w:rStyle w:val="Funotenzeichen"/>
        </w:rPr>
        <w:footnoteRef/>
      </w:r>
      <w:r>
        <w:t xml:space="preserve"> scheint</w:t>
      </w:r>
    </w:p>
  </w:footnote>
  <w:footnote w:id="8">
    <w:p w14:paraId="4F385615" w14:textId="558A6735" w:rsidR="00360E4E" w:rsidRDefault="00360E4E">
      <w:pPr>
        <w:pStyle w:val="Funotentext"/>
      </w:pPr>
      <w:r>
        <w:rPr>
          <w:rStyle w:val="Funotenzeichen"/>
        </w:rPr>
        <w:footnoteRef/>
      </w:r>
      <w:r>
        <w:t xml:space="preserve"> vielfältigem</w:t>
      </w:r>
    </w:p>
  </w:footnote>
  <w:footnote w:id="9">
    <w:p w14:paraId="3FAAD7EF"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Off. 3,14.</w:t>
      </w:r>
    </w:p>
  </w:footnote>
  <w:footnote w:id="10">
    <w:p w14:paraId="20962F36" w14:textId="54532C0B" w:rsidR="005A6ACE" w:rsidRDefault="005A6ACE" w:rsidP="005A6ACE">
      <w:r>
        <w:rPr>
          <w:rStyle w:val="Funotenzeichen"/>
        </w:rPr>
        <w:footnoteRef/>
      </w:r>
      <w:r>
        <w:t xml:space="preserve"> </w:t>
      </w:r>
      <w:r w:rsidRPr="005A6ACE">
        <w:t xml:space="preserve">Hottentotten im engeren Sinne ist eine in der Kolonialzeit von den Buren erstmals verwendete Sammelbezeichnung für die im heutigen Südafrika und Namibia lebende Völkerfamilie der </w:t>
      </w:r>
      <w:r w:rsidRPr="005A6ACE">
        <w:t>Khoikhoi, zu der die Nama, die Korana und Griqua (Orlam und Baster) gehören. Im weiteren Sinne ist es auch eine Bezeichnung für die San, also zusammen für die Khoisan.</w:t>
      </w:r>
    </w:p>
  </w:footnote>
  <w:footnote w:id="11">
    <w:p w14:paraId="182AB7E1"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2. Petr. 2, 7</w:t>
      </w:r>
    </w:p>
  </w:footnote>
  <w:footnote w:id="12">
    <w:p w14:paraId="39DCF43A" w14:textId="77777777" w:rsidR="007216F1" w:rsidRDefault="007216F1" w:rsidP="007216F1">
      <w:pPr>
        <w:pStyle w:val="Funotentext"/>
      </w:pPr>
      <w:r>
        <w:rPr>
          <w:rStyle w:val="Funotenzeichen"/>
        </w:rPr>
        <w:footnoteRef/>
      </w:r>
      <w:r>
        <w:t xml:space="preserve"> </w:t>
      </w:r>
      <w:r w:rsidRPr="00E97F5B">
        <w:rPr>
          <w:rFonts w:eastAsia="Times New Roman"/>
          <w:i/>
          <w:iCs/>
          <w:sz w:val="24"/>
          <w:szCs w:val="24"/>
          <w:lang w:eastAsia="de-DE"/>
        </w:rPr>
        <w:t>Hohel. 5,14; Jes. 49,16</w:t>
      </w:r>
    </w:p>
  </w:footnote>
  <w:footnote w:id="13">
    <w:p w14:paraId="6C922577" w14:textId="77777777" w:rsidR="007216F1" w:rsidRDefault="007216F1" w:rsidP="007216F1">
      <w:pPr>
        <w:pStyle w:val="Funotentext"/>
      </w:pPr>
      <w:r>
        <w:rPr>
          <w:rStyle w:val="Funotenzeichen"/>
        </w:rPr>
        <w:footnoteRef/>
      </w:r>
      <w:r>
        <w:t xml:space="preserve"> </w:t>
      </w:r>
      <w:r w:rsidRPr="00E97F5B">
        <w:rPr>
          <w:rFonts w:eastAsia="Times New Roman"/>
          <w:i/>
          <w:iCs/>
          <w:sz w:val="24"/>
          <w:szCs w:val="24"/>
          <w:lang w:eastAsia="de-DE"/>
        </w:rPr>
        <w:t>Jes. 6.</w:t>
      </w:r>
    </w:p>
  </w:footnote>
  <w:footnote w:id="14">
    <w:p w14:paraId="3DB4429D"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Offb. Joh. 1, 10 ff</w:t>
      </w:r>
    </w:p>
  </w:footnote>
  <w:footnote w:id="15">
    <w:p w14:paraId="476C4897"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Offb. 4,4-8</w:t>
      </w:r>
    </w:p>
  </w:footnote>
  <w:footnote w:id="16">
    <w:p w14:paraId="2029B49B"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1. Joh. 2, 13</w:t>
      </w:r>
    </w:p>
  </w:footnote>
  <w:footnote w:id="17">
    <w:p w14:paraId="7B02596C"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Hohel. 5, 10</w:t>
      </w:r>
    </w:p>
  </w:footnote>
  <w:footnote w:id="18">
    <w:p w14:paraId="32BB70D1" w14:textId="43E09D69" w:rsidR="005A6ACE" w:rsidRDefault="005A6ACE">
      <w:pPr>
        <w:pStyle w:val="Funotentext"/>
      </w:pPr>
      <w:r>
        <w:rPr>
          <w:rStyle w:val="Funotenzeichen"/>
        </w:rPr>
        <w:footnoteRef/>
      </w:r>
      <w:r>
        <w:t xml:space="preserve"> Zuerst</w:t>
      </w:r>
    </w:p>
  </w:footnote>
  <w:footnote w:id="19">
    <w:p w14:paraId="242D9081"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1. Joh. 3,8</w:t>
      </w:r>
    </w:p>
  </w:footnote>
  <w:footnote w:id="20">
    <w:p w14:paraId="030D598B"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Offb. 3,14</w:t>
      </w:r>
    </w:p>
  </w:footnote>
  <w:footnote w:id="21">
    <w:p w14:paraId="3230D136"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Offb. 4</w:t>
      </w:r>
    </w:p>
  </w:footnote>
  <w:footnote w:id="22">
    <w:p w14:paraId="15D6C270"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Joh. 20,27</w:t>
      </w:r>
    </w:p>
  </w:footnote>
  <w:footnote w:id="23">
    <w:p w14:paraId="6AEE078B" w14:textId="77777777" w:rsidR="007216F1" w:rsidRDefault="007216F1" w:rsidP="007216F1">
      <w:pPr>
        <w:pStyle w:val="Funotentext"/>
      </w:pPr>
      <w:r>
        <w:rPr>
          <w:rStyle w:val="Funotenzeichen"/>
        </w:rPr>
        <w:footnoteRef/>
      </w:r>
      <w:r>
        <w:t xml:space="preserve"> </w:t>
      </w:r>
      <w:r w:rsidRPr="00E97F5B">
        <w:rPr>
          <w:rFonts w:eastAsia="Times New Roman"/>
          <w:sz w:val="24"/>
          <w:szCs w:val="24"/>
          <w:lang w:eastAsia="de-DE"/>
        </w:rPr>
        <w:t>Mtth. 16,16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6F1"/>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60E4E"/>
    <w:rsid w:val="00377AA1"/>
    <w:rsid w:val="00381C0C"/>
    <w:rsid w:val="00396532"/>
    <w:rsid w:val="003A1381"/>
    <w:rsid w:val="003E100C"/>
    <w:rsid w:val="003F151C"/>
    <w:rsid w:val="00493B65"/>
    <w:rsid w:val="0050276E"/>
    <w:rsid w:val="00537F59"/>
    <w:rsid w:val="005A6ACE"/>
    <w:rsid w:val="00636F93"/>
    <w:rsid w:val="00642C46"/>
    <w:rsid w:val="006E6968"/>
    <w:rsid w:val="006E6CAE"/>
    <w:rsid w:val="007106F4"/>
    <w:rsid w:val="007166CE"/>
    <w:rsid w:val="007216F1"/>
    <w:rsid w:val="00737EF6"/>
    <w:rsid w:val="00760119"/>
    <w:rsid w:val="007E1779"/>
    <w:rsid w:val="0083667B"/>
    <w:rsid w:val="00883D4B"/>
    <w:rsid w:val="008D7463"/>
    <w:rsid w:val="008E417E"/>
    <w:rsid w:val="008E63BE"/>
    <w:rsid w:val="009A19EB"/>
    <w:rsid w:val="009B322A"/>
    <w:rsid w:val="009F720B"/>
    <w:rsid w:val="00A17748"/>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25971"/>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283D0"/>
  <w15:chartTrackingRefBased/>
  <w15:docId w15:val="{5A5570AD-F8BE-4600-B165-718045FE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modern-footnotes-footnotenote">
    <w:name w:val="modern-footnotes-footnote__note"/>
    <w:basedOn w:val="Absatz-Standardschriftart"/>
    <w:rsid w:val="00721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76</Pages>
  <Words>12348</Words>
  <Characters>77794</Characters>
  <Application>Microsoft Office Word</Application>
  <DocSecurity>0</DocSecurity>
  <Lines>648</Lines>
  <Paragraphs>179</Paragraphs>
  <ScaleCrop>false</ScaleCrop>
  <HeadingPairs>
    <vt:vector size="4" baseType="variant">
      <vt:variant>
        <vt:lpstr>Titel</vt:lpstr>
      </vt:variant>
      <vt:variant>
        <vt:i4>1</vt:i4>
      </vt:variant>
      <vt:variant>
        <vt:lpstr>Überschriften</vt:lpstr>
      </vt:variant>
      <vt:variant>
        <vt:i4>66</vt:i4>
      </vt:variant>
    </vt:vector>
  </HeadingPairs>
  <TitlesOfParts>
    <vt:vector size="67" baseType="lpstr">
      <vt:lpstr>Lieder</vt:lpstr>
      <vt:lpstr>Nikolaus von Zinzendorf - Lieder</vt:lpstr>
      <vt:lpstr>Vorwort</vt:lpstr>
      <vt:lpstr>Zinzendorf - Lieder</vt:lpstr>
      <vt:lpstr>Ach, Bein von meinen Beinen</vt:lpstr>
      <vt:lpstr>Ach, das Nichtseh’n und Gläuben</vt:lpstr>
      <vt:lpstr>Ach, käme doch der schöne Tag</vt:lpstr>
      <vt:lpstr>Ach, Leben, liebest Du den Tod</vt:lpstr>
      <vt:lpstr>Auf, meine Seele sei erfreut</vt:lpstr>
      <vt:lpstr>Blick in Gnaden auf uns nieder</vt:lpstr>
      <vt:lpstr>Blut und Wunden</vt:lpstr>
      <vt:lpstr>Brüder, mein Verlangen</vt:lpstr>
      <vt:lpstr>Christenherz, ermanne dich</vt:lpstr>
      <vt:lpstr>Christi Blut und Gerechtigkeit</vt:lpstr>
      <vt:lpstr>Das Buch der göttlichen Gericht und Rechte</vt:lpstr>
      <vt:lpstr>Das Weihnachtsfest</vt:lpstr>
      <vt:lpstr>Der du noch in der letzten Nacht</vt:lpstr>
      <vt:lpstr>Der Glaube bricht durch Stahl und Stein</vt:lpstr>
      <vt:lpstr>Der Henne folgt das Küchlein nach</vt:lpstr>
      <vt:lpstr>Die Christen gehn von Ort zu Ort</vt:lpstr>
      <vt:lpstr>Die wahre Gnadensonne</vt:lpstr>
      <vt:lpstr>Du ein’ger Glaubensvater</vt:lpstr>
      <vt:lpstr>Du sel’ge Liebe Du</vt:lpstr>
      <vt:lpstr>Edler Weinstock, dessen Reben</vt:lpstr>
      <vt:lpstr>Eh der Mensch sich wie erstorben</vt:lpstr>
      <vt:lpstr>Ei, bittet Gott den heiligen Geist</vt:lpstr>
      <vt:lpstr>Ein selig Herz führt diese Sprach‘</vt:lpstr>
      <vt:lpstr>Erfreue meinen blöden Geist</vt:lpstr>
      <vt:lpstr>Erschienen ist der herrlich‘ Tag</vt:lpstr>
      <vt:lpstr>Für uns gesalbtes Haupt</vt:lpstr>
      <vt:lpstr>Gott und Mensch floss einst zusammen</vt:lpstr>
      <vt:lpstr>Herr, dein Wort, die edle Gabe</vt:lpstr>
      <vt:lpstr>Herr Jesu Christ, du heller Tag</vt:lpstr>
      <vt:lpstr>HErr! siehe Deinen bösen Knecht</vt:lpstr>
      <vt:lpstr>Herz und Herz vereint zusammen</vt:lpstr>
      <vt:lpstr>Heut ist ein Fest von Jesu hohen Namen</vt:lpstr>
      <vt:lpstr>Hier ist Nacht</vt:lpstr>
      <vt:lpstr>Hört! ich will euch nicht verschweigen</vt:lpstr>
      <vt:lpstr>Ihr, die ihr Christi Ehre seid</vt:lpstr>
      <vt:lpstr>Jauchzet, ihr Himmel</vt:lpstr>
      <vt:lpstr>Jesu, ach, entzeuch mir nicht</vt:lpstr>
      <vt:lpstr>Jesu, geh voran auf der Lebensbahn</vt:lpstr>
      <vt:lpstr>Jesu, meines Lebens Bürge</vt:lpstr>
      <vt:lpstr>Kann der arme Schächer glauben</vt:lpstr>
      <vt:lpstr>Kommt, Sünder, und blicket dem ewigen Sohne</vt:lpstr>
      <vt:lpstr>Liebe, die in fremde Not</vt:lpstr>
      <vt:lpstr>Mein unschätzbarstes Gut</vt:lpstr>
      <vt:lpstr>Nach eines Thomas Glücke</vt:lpstr>
      <vt:lpstr>Nach Gnade ist mir weh</vt:lpstr>
      <vt:lpstr>Rath, Kraft und Held und Wunderbar</vt:lpstr>
      <vt:lpstr>Seele, ach Seele, du kennest dich nicht</vt:lpstr>
      <vt:lpstr>Seht, die Nacht vergehet</vt:lpstr>
      <vt:lpstr>Sieh‘ da! wer kömmt voll Gottesehr‘</vt:lpstr>
      <vt:lpstr>So ist denn nun die Hütte</vt:lpstr>
      <vt:lpstr>So ist denn nun auch dieses Jahr</vt:lpstr>
      <vt:lpstr>So lange Jesus bleibt der HErr</vt:lpstr>
      <vt:lpstr>So willst Du getrost erwarten</vt:lpstr>
      <vt:lpstr>Vor seinen Augen schweben</vt:lpstr>
      <vt:lpstr>Weil der Mann mit fünf Wunden roth</vt:lpstr>
      <vt:lpstr>Weil die Worte Wahrheit sind</vt:lpstr>
      <vt:lpstr>Wem wollen wir, so lang‘ wir leben, gläuben?</vt:lpstr>
      <vt:lpstr>Wer Dein Porträte</vt:lpstr>
      <vt:lpstr>Wir wünschen, dass du Fleisch und Blut</vt:lpstr>
      <vt:lpstr/>
      <vt:lpstr>Quellen:</vt:lpstr>
      <vt:lpstr>Spendenaufruf</vt:lpstr>
      <vt:lpstr>Jung St. Peter zu Straßburg</vt:lpstr>
    </vt:vector>
  </TitlesOfParts>
  <Company>Glaubensstimme.de</Company>
  <LinksUpToDate>false</LinksUpToDate>
  <CharactersWithSpaces>89963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Zinzendorf, Nikolaus von</dc:creator>
  <cp:keywords/>
  <dc:description/>
  <cp:lastModifiedBy>webmaster@glaubensstimme.de</cp:lastModifiedBy>
  <cp:revision>3</cp:revision>
  <dcterms:created xsi:type="dcterms:W3CDTF">2022-11-06T07:15:00Z</dcterms:created>
  <dcterms:modified xsi:type="dcterms:W3CDTF">2022-11-06T18:11:00Z</dcterms:modified>
  <dc:language>de</dc:language>
</cp:coreProperties>
</file>